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5A5" w:rsidRPr="00F01A17" w:rsidRDefault="00FC6524">
      <w:pPr>
        <w:jc w:val="center"/>
        <w:rPr>
          <w:rFonts w:ascii="仿宋" w:eastAsia="仿宋" w:hAnsi="仿宋"/>
          <w:color w:val="000000" w:themeColor="text1"/>
          <w:sz w:val="30"/>
          <w:szCs w:val="30"/>
        </w:rPr>
      </w:pPr>
      <w:r w:rsidRPr="00F01A17">
        <w:rPr>
          <w:rFonts w:ascii="仿宋" w:eastAsia="仿宋" w:hAnsi="仿宋" w:hint="eastAsia"/>
          <w:color w:val="000000" w:themeColor="text1"/>
          <w:sz w:val="30"/>
          <w:szCs w:val="30"/>
        </w:rPr>
        <w:t>2023年湖南省中小学生信息素养提升实践活动</w:t>
      </w:r>
    </w:p>
    <w:p w:rsidR="00F265A5" w:rsidRPr="00F01A17" w:rsidRDefault="00FC6524">
      <w:pPr>
        <w:jc w:val="center"/>
        <w:rPr>
          <w:rFonts w:ascii="仿宋" w:eastAsia="仿宋" w:hAnsi="仿宋"/>
          <w:color w:val="000000" w:themeColor="text1"/>
          <w:sz w:val="30"/>
          <w:szCs w:val="30"/>
        </w:rPr>
      </w:pPr>
      <w:r w:rsidRPr="00F01A17">
        <w:rPr>
          <w:rFonts w:ascii="仿宋" w:eastAsia="仿宋" w:hAnsi="仿宋" w:hint="eastAsia"/>
          <w:color w:val="000000" w:themeColor="text1"/>
          <w:sz w:val="30"/>
          <w:szCs w:val="30"/>
        </w:rPr>
        <w:t>智能机器人项目任务书</w:t>
      </w:r>
    </w:p>
    <w:p w:rsidR="00F265A5" w:rsidRPr="00F01A17" w:rsidRDefault="00391946" w:rsidP="00970F7F">
      <w:pPr>
        <w:spacing w:line="360" w:lineRule="auto"/>
        <w:jc w:val="center"/>
        <w:rPr>
          <w:rFonts w:ascii="仿宋" w:eastAsia="仿宋" w:hAnsi="仿宋" w:cs="宋体"/>
          <w:b/>
          <w:color w:val="000000" w:themeColor="text1"/>
          <w:sz w:val="30"/>
          <w:szCs w:val="30"/>
        </w:rPr>
      </w:pPr>
      <w:r w:rsidRPr="00F01A17">
        <w:rPr>
          <w:rFonts w:ascii="仿宋" w:eastAsia="仿宋" w:hAnsi="仿宋" w:cs="宋体" w:hint="eastAsia"/>
          <w:b/>
          <w:color w:val="000000" w:themeColor="text1"/>
          <w:sz w:val="30"/>
          <w:szCs w:val="30"/>
        </w:rPr>
        <w:t>（A类 小学组）</w:t>
      </w:r>
    </w:p>
    <w:p w:rsidR="00F265A5" w:rsidRPr="00F01A17" w:rsidRDefault="00391946">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机器人类型：A类（双足人形机器人或多足仿生类机器人）。</w:t>
      </w:r>
    </w:p>
    <w:p w:rsidR="00F265A5" w:rsidRPr="00F01A17" w:rsidRDefault="00391946" w:rsidP="001E5F81">
      <w:pPr>
        <w:numPr>
          <w:ilvl w:val="0"/>
          <w:numId w:val="1"/>
        </w:num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任务目标</w:t>
      </w:r>
    </w:p>
    <w:p w:rsidR="00970F7F" w:rsidRPr="00F01A17" w:rsidRDefault="00391946">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本届活动的主题是“</w:t>
      </w:r>
      <w:r w:rsidR="00FB6485" w:rsidRPr="00F01A17">
        <w:rPr>
          <w:rFonts w:ascii="仿宋" w:eastAsia="仿宋" w:hAnsi="仿宋" w:hint="eastAsia"/>
          <w:color w:val="000000" w:themeColor="text1"/>
          <w:szCs w:val="21"/>
        </w:rPr>
        <w:t>桥面</w:t>
      </w:r>
      <w:r w:rsidR="00970F7F" w:rsidRPr="00F01A17">
        <w:rPr>
          <w:rFonts w:ascii="仿宋" w:eastAsia="仿宋" w:hAnsi="仿宋" w:hint="eastAsia"/>
          <w:color w:val="000000" w:themeColor="text1"/>
          <w:szCs w:val="21"/>
        </w:rPr>
        <w:t>铺设</w:t>
      </w:r>
      <w:r w:rsidRPr="00F01A17">
        <w:rPr>
          <w:rFonts w:ascii="仿宋" w:eastAsia="仿宋" w:hAnsi="仿宋" w:hint="eastAsia"/>
          <w:color w:val="000000" w:themeColor="text1"/>
          <w:szCs w:val="21"/>
        </w:rPr>
        <w:t>”。 机器人需将待</w:t>
      </w:r>
      <w:r w:rsidR="00970F7F" w:rsidRPr="00F01A17">
        <w:rPr>
          <w:rFonts w:ascii="仿宋" w:eastAsia="仿宋" w:hAnsi="仿宋" w:hint="eastAsia"/>
          <w:color w:val="000000" w:themeColor="text1"/>
          <w:szCs w:val="21"/>
        </w:rPr>
        <w:t>桥面铺设到桥墩上</w:t>
      </w:r>
      <w:r w:rsidRPr="00F01A17">
        <w:rPr>
          <w:rFonts w:ascii="仿宋" w:eastAsia="仿宋" w:hAnsi="仿宋" w:hint="eastAsia"/>
          <w:color w:val="000000" w:themeColor="text1"/>
          <w:szCs w:val="21"/>
        </w:rPr>
        <w:t>，完成</w:t>
      </w:r>
      <w:r w:rsidR="00970F7F" w:rsidRPr="00F01A17">
        <w:rPr>
          <w:rFonts w:ascii="仿宋" w:eastAsia="仿宋" w:hAnsi="仿宋" w:hint="eastAsia"/>
          <w:color w:val="000000" w:themeColor="text1"/>
          <w:szCs w:val="21"/>
        </w:rPr>
        <w:t>铺设</w:t>
      </w:r>
      <w:r w:rsidRPr="00F01A17">
        <w:rPr>
          <w:rFonts w:ascii="仿宋" w:eastAsia="仿宋" w:hAnsi="仿宋" w:hint="eastAsia"/>
          <w:color w:val="000000" w:themeColor="text1"/>
          <w:szCs w:val="21"/>
        </w:rPr>
        <w:t>的</w:t>
      </w:r>
      <w:r w:rsidR="00970F7F" w:rsidRPr="00F01A17">
        <w:rPr>
          <w:rFonts w:ascii="仿宋" w:eastAsia="仿宋" w:hAnsi="仿宋" w:hint="eastAsia"/>
          <w:color w:val="000000" w:themeColor="text1"/>
          <w:szCs w:val="21"/>
        </w:rPr>
        <w:t>桥面</w:t>
      </w:r>
      <w:r w:rsidRPr="00F01A17">
        <w:rPr>
          <w:rFonts w:ascii="仿宋" w:eastAsia="仿宋" w:hAnsi="仿宋" w:hint="eastAsia"/>
          <w:color w:val="000000" w:themeColor="text1"/>
          <w:szCs w:val="21"/>
        </w:rPr>
        <w:t>越多，分数越高。</w:t>
      </w:r>
    </w:p>
    <w:p w:rsidR="00F265A5" w:rsidRPr="00F01A17" w:rsidRDefault="00391946"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二、比赛场地</w:t>
      </w:r>
    </w:p>
    <w:p w:rsidR="00F265A5" w:rsidRPr="00F01A17" w:rsidRDefault="00391946">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比赛场地尺寸为</w:t>
      </w:r>
      <w:r w:rsidRPr="00F01A17">
        <w:rPr>
          <w:rFonts w:ascii="仿宋" w:eastAsia="仿宋" w:hAnsi="仿宋"/>
          <w:color w:val="000000" w:themeColor="text1"/>
          <w:szCs w:val="21"/>
        </w:rPr>
        <w:t>150</w:t>
      </w:r>
      <w:r w:rsidRPr="00F01A17">
        <w:rPr>
          <w:rFonts w:ascii="仿宋" w:eastAsia="仿宋" w:hAnsi="仿宋" w:hint="eastAsia"/>
          <w:color w:val="000000" w:themeColor="text1"/>
          <w:szCs w:val="21"/>
        </w:rPr>
        <w:t>X1</w:t>
      </w:r>
      <w:r w:rsidRPr="00F01A17">
        <w:rPr>
          <w:rFonts w:ascii="仿宋" w:eastAsia="仿宋" w:hAnsi="仿宋"/>
          <w:color w:val="000000" w:themeColor="text1"/>
          <w:szCs w:val="21"/>
        </w:rPr>
        <w:t>0</w:t>
      </w:r>
      <w:r w:rsidRPr="00F01A17">
        <w:rPr>
          <w:rFonts w:ascii="仿宋" w:eastAsia="仿宋" w:hAnsi="仿宋" w:hint="eastAsia"/>
          <w:color w:val="000000" w:themeColor="text1"/>
          <w:szCs w:val="21"/>
        </w:rPr>
        <w:t>0cm，材质为</w:t>
      </w:r>
      <w:r w:rsidR="00093916" w:rsidRPr="00F01A17">
        <w:rPr>
          <w:rFonts w:ascii="仿宋" w:eastAsia="仿宋" w:hAnsi="仿宋" w:hint="eastAsia"/>
          <w:color w:val="000000" w:themeColor="text1"/>
          <w:szCs w:val="21"/>
        </w:rPr>
        <w:t>无网</w:t>
      </w:r>
      <w:proofErr w:type="gramStart"/>
      <w:r w:rsidR="00615A67" w:rsidRPr="00F01A17">
        <w:rPr>
          <w:rFonts w:ascii="仿宋" w:eastAsia="仿宋" w:hAnsi="仿宋" w:hint="eastAsia"/>
          <w:color w:val="000000" w:themeColor="text1"/>
          <w:szCs w:val="21"/>
        </w:rPr>
        <w:t>刀刮</w:t>
      </w:r>
      <w:r w:rsidRPr="00F01A17">
        <w:rPr>
          <w:rFonts w:ascii="仿宋" w:eastAsia="仿宋" w:hAnsi="仿宋" w:hint="eastAsia"/>
          <w:color w:val="000000" w:themeColor="text1"/>
          <w:szCs w:val="21"/>
        </w:rPr>
        <w:t>布</w:t>
      </w:r>
      <w:proofErr w:type="gramEnd"/>
      <w:r w:rsidR="00615A67" w:rsidRPr="00F01A17">
        <w:rPr>
          <w:rFonts w:ascii="仿宋" w:eastAsia="仿宋" w:hAnsi="仿宋" w:hint="eastAsia"/>
          <w:color w:val="000000" w:themeColor="text1"/>
          <w:szCs w:val="21"/>
        </w:rPr>
        <w:t>(厚度1.2mm左右)</w:t>
      </w:r>
      <w:r w:rsidRPr="00F01A17">
        <w:rPr>
          <w:rFonts w:ascii="仿宋" w:eastAsia="仿宋" w:hAnsi="仿宋" w:hint="eastAsia"/>
          <w:color w:val="000000" w:themeColor="text1"/>
          <w:szCs w:val="21"/>
        </w:rPr>
        <w:t>，任务场地俯视图如图1所示：</w:t>
      </w:r>
    </w:p>
    <w:p w:rsidR="00FC6524" w:rsidRPr="00F01A17" w:rsidRDefault="00391946" w:rsidP="00FC6524">
      <w:pPr>
        <w:widowControl/>
        <w:jc w:val="left"/>
        <w:rPr>
          <w:rFonts w:ascii="仿宋" w:eastAsia="仿宋" w:hAnsi="仿宋" w:cs="宋体"/>
          <w:color w:val="000000" w:themeColor="text1"/>
          <w:kern w:val="0"/>
          <w:sz w:val="24"/>
        </w:rPr>
      </w:pPr>
      <w:r w:rsidRPr="00F01A17">
        <w:rPr>
          <w:rFonts w:ascii="仿宋" w:eastAsia="仿宋" w:hAnsi="仿宋"/>
          <w:noProof/>
          <w:color w:val="000000" w:themeColor="text1"/>
        </w:rPr>
        <mc:AlternateContent>
          <mc:Choice Requires="wps">
            <w:drawing>
              <wp:anchor distT="0" distB="0" distL="114300" distR="114300" simplePos="0" relativeHeight="251669504" behindDoc="0" locked="0" layoutInCell="1" allowOverlap="1" wp14:anchorId="08767559" wp14:editId="438080B1">
                <wp:simplePos x="0" y="0"/>
                <wp:positionH relativeFrom="column">
                  <wp:posOffset>1839686</wp:posOffset>
                </wp:positionH>
                <wp:positionV relativeFrom="paragraph">
                  <wp:posOffset>2641963</wp:posOffset>
                </wp:positionV>
                <wp:extent cx="683260" cy="365125"/>
                <wp:effectExtent l="0" t="609600" r="78740" b="15875"/>
                <wp:wrapNone/>
                <wp:docPr id="4" name="矩形标注 4"/>
                <wp:cNvGraphicFramePr/>
                <a:graphic xmlns:a="http://schemas.openxmlformats.org/drawingml/2006/main">
                  <a:graphicData uri="http://schemas.microsoft.com/office/word/2010/wordprocessingShape">
                    <wps:wsp>
                      <wps:cNvSpPr/>
                      <wps:spPr>
                        <a:xfrm>
                          <a:off x="0" y="0"/>
                          <a:ext cx="683260" cy="365125"/>
                        </a:xfrm>
                        <a:prstGeom prst="wedgeRectCallout">
                          <a:avLst>
                            <a:gd name="adj1" fmla="val 56026"/>
                            <a:gd name="adj2" fmla="val -201704"/>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7840" w:rsidRDefault="00FA7840" w:rsidP="00391946">
                            <w:pPr>
                              <w:jc w:val="center"/>
                              <w:rPr>
                                <w:color w:val="000000" w:themeColor="text1"/>
                                <w:sz w:val="18"/>
                                <w:szCs w:val="18"/>
                              </w:rPr>
                            </w:pPr>
                            <w:r>
                              <w:rPr>
                                <w:rFonts w:hint="eastAsia"/>
                                <w:color w:val="000000" w:themeColor="text1"/>
                                <w:sz w:val="18"/>
                                <w:szCs w:val="18"/>
                              </w:rPr>
                              <w:t>任务中线</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4" o:spid="_x0000_s1026" type="#_x0000_t61" style="position:absolute;margin-left:144.85pt;margin-top:208.05pt;width:53.8pt;height:28.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" adj="22902,-32768" filled="f" strokecolor="black [3213]" strokeweight="1pt">
                <v:textbox>
                  <w:txbxContent>
                    <w:p w:rsidR="00FA7840" w:rsidRDefault="00FA7840" w:rsidP="00391946">
                      <w:pPr>
                        <w:jc w:val="center"/>
                        <w:rPr>
                          <w:color w:val="000000" w:themeColor="text1"/>
                          <w:sz w:val="18"/>
                          <w:szCs w:val="18"/>
                        </w:rPr>
                      </w:pPr>
                      <w:r>
                        <w:rPr>
                          <w:rFonts w:hint="eastAsia"/>
                          <w:color w:val="000000" w:themeColor="text1"/>
                          <w:sz w:val="18"/>
                          <w:szCs w:val="18"/>
                        </w:rPr>
                        <w:t>任务中线</w:t>
                      </w:r>
                    </w:p>
                  </w:txbxContent>
                </v:textbox>
              </v:shape>
            </w:pict>
          </mc:Fallback>
        </mc:AlternateContent>
      </w:r>
      <w:r w:rsidR="00AF701C" w:rsidRPr="00F01A17">
        <w:rPr>
          <w:rFonts w:ascii="仿宋" w:eastAsia="仿宋" w:hAnsi="仿宋"/>
          <w:noProof/>
          <w:color w:val="000000" w:themeColor="text1"/>
        </w:rPr>
        <mc:AlternateContent>
          <mc:Choice Requires="wps">
            <w:drawing>
              <wp:anchor distT="0" distB="0" distL="114300" distR="114300" simplePos="0" relativeHeight="251667456" behindDoc="0" locked="0" layoutInCell="1" allowOverlap="1" wp14:anchorId="308B852A" wp14:editId="73805E44">
                <wp:simplePos x="0" y="0"/>
                <wp:positionH relativeFrom="column">
                  <wp:posOffset>2590801</wp:posOffset>
                </wp:positionH>
                <wp:positionV relativeFrom="paragraph">
                  <wp:posOffset>889363</wp:posOffset>
                </wp:positionV>
                <wp:extent cx="0" cy="3679371"/>
                <wp:effectExtent l="0" t="0" r="12700" b="16510"/>
                <wp:wrapNone/>
                <wp:docPr id="23" name="直线连接符 23"/>
                <wp:cNvGraphicFramePr/>
                <a:graphic xmlns:a="http://schemas.openxmlformats.org/drawingml/2006/main">
                  <a:graphicData uri="http://schemas.microsoft.com/office/word/2010/wordprocessingShape">
                    <wps:wsp>
                      <wps:cNvCnPr/>
                      <wps:spPr>
                        <a:xfrm>
                          <a:off x="0" y="0"/>
                          <a:ext cx="0" cy="36793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0E4A4B6" id="直线连接符 2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pt,70.05pt" to="204pt,3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" strokecolor="black [3200]" strokeweight=".5pt">
                <v:stroke joinstyle="miter"/>
              </v:line>
            </w:pict>
          </mc:Fallback>
        </mc:AlternateContent>
      </w:r>
      <w:r w:rsidR="00FC6524" w:rsidRPr="00F01A17">
        <w:rPr>
          <w:rFonts w:ascii="仿宋" w:eastAsia="仿宋" w:hAnsi="仿宋"/>
          <w:color w:val="000000" w:themeColor="text1"/>
        </w:rPr>
        <w:t xml:space="preserve"> </w:t>
      </w:r>
      <w:r w:rsidR="00FC6524" w:rsidRPr="00F01A17">
        <w:rPr>
          <w:rFonts w:ascii="仿宋" w:eastAsia="仿宋" w:hAnsi="仿宋" w:cs="宋体"/>
          <w:color w:val="000000" w:themeColor="text1"/>
          <w:kern w:val="0"/>
          <w:sz w:val="24"/>
        </w:rPr>
        <w:fldChar w:fldCharType="begin"/>
      </w:r>
      <w:r w:rsidR="001E5F81" w:rsidRPr="00F01A17">
        <w:rPr>
          <w:rFonts w:ascii="仿宋" w:eastAsia="仿宋" w:hAnsi="仿宋" w:cs="宋体"/>
          <w:color w:val="000000" w:themeColor="text1"/>
          <w:kern w:val="0"/>
          <w:sz w:val="24"/>
        </w:rPr>
        <w:instrText xml:space="preserve"> INCLUDEPICTURE "C:\\var\\folders\\yc\\8krl6kxn6fsdw15f55t0jnv00000gn\\T\\com.microsoft.Word\\WebArchiveCopyPasteTempFiles\\page2image18341392" \* MERGEFORMAT </w:instrText>
      </w:r>
      <w:r w:rsidR="00FC6524" w:rsidRPr="00F01A17">
        <w:rPr>
          <w:rFonts w:ascii="仿宋" w:eastAsia="仿宋" w:hAnsi="仿宋" w:cs="宋体"/>
          <w:color w:val="000000" w:themeColor="text1"/>
          <w:kern w:val="0"/>
          <w:sz w:val="24"/>
        </w:rPr>
        <w:fldChar w:fldCharType="separate"/>
      </w:r>
      <w:r w:rsidR="00FC6524" w:rsidRPr="00F01A17">
        <w:rPr>
          <w:rFonts w:ascii="仿宋" w:eastAsia="仿宋" w:hAnsi="仿宋" w:cs="宋体"/>
          <w:noProof/>
          <w:color w:val="000000" w:themeColor="text1"/>
          <w:kern w:val="0"/>
          <w:sz w:val="24"/>
        </w:rPr>
        <w:drawing>
          <wp:inline distT="0" distB="0" distL="0" distR="0" wp14:anchorId="5DC2719B" wp14:editId="078D40C5">
            <wp:extent cx="5411413" cy="4885729"/>
            <wp:effectExtent l="0" t="0" r="0" b="3810"/>
            <wp:docPr id="1" name="图片 1" descr="page2image1834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2image183413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3973" cy="4897069"/>
                    </a:xfrm>
                    <a:prstGeom prst="rect">
                      <a:avLst/>
                    </a:prstGeom>
                    <a:noFill/>
                    <a:ln>
                      <a:noFill/>
                    </a:ln>
                  </pic:spPr>
                </pic:pic>
              </a:graphicData>
            </a:graphic>
          </wp:inline>
        </w:drawing>
      </w:r>
      <w:r w:rsidR="00FC6524" w:rsidRPr="00F01A17">
        <w:rPr>
          <w:rFonts w:ascii="仿宋" w:eastAsia="仿宋" w:hAnsi="仿宋" w:cs="宋体"/>
          <w:color w:val="000000" w:themeColor="text1"/>
          <w:kern w:val="0"/>
          <w:sz w:val="24"/>
        </w:rPr>
        <w:fldChar w:fldCharType="end"/>
      </w:r>
    </w:p>
    <w:p w:rsidR="00797B81" w:rsidRPr="00F01A17" w:rsidRDefault="00797B81" w:rsidP="00797B81">
      <w:pPr>
        <w:widowControl/>
        <w:jc w:val="center"/>
        <w:rPr>
          <w:rFonts w:ascii="仿宋" w:eastAsia="仿宋" w:hAnsi="仿宋" w:cs="宋体"/>
          <w:color w:val="000000" w:themeColor="text1"/>
          <w:kern w:val="0"/>
          <w:sz w:val="24"/>
        </w:rPr>
      </w:pPr>
      <w:r w:rsidRPr="00F01A17">
        <w:rPr>
          <w:rFonts w:ascii="仿宋" w:eastAsia="仿宋" w:hAnsi="仿宋" w:cs="宋体" w:hint="eastAsia"/>
          <w:color w:val="000000" w:themeColor="text1"/>
          <w:kern w:val="0"/>
          <w:sz w:val="24"/>
        </w:rPr>
        <w:t>图 1 任务场地俯视示意图</w:t>
      </w:r>
    </w:p>
    <w:p w:rsidR="00FC6524" w:rsidRPr="00F01A17" w:rsidRDefault="00391946" w:rsidP="00FC6524">
      <w:pPr>
        <w:widowControl/>
        <w:jc w:val="left"/>
        <w:rPr>
          <w:rFonts w:ascii="仿宋" w:eastAsia="仿宋" w:hAnsi="仿宋" w:cs="宋体"/>
          <w:color w:val="000000" w:themeColor="text1"/>
          <w:kern w:val="0"/>
          <w:sz w:val="24"/>
        </w:rPr>
      </w:pPr>
      <w:r w:rsidRPr="00F01A17">
        <w:rPr>
          <w:rFonts w:ascii="仿宋" w:eastAsia="仿宋" w:hAnsi="仿宋" w:cs="宋体"/>
          <w:noProof/>
          <w:color w:val="000000" w:themeColor="text1"/>
          <w:kern w:val="0"/>
          <w:sz w:val="24"/>
        </w:rPr>
        <w:lastRenderedPageBreak/>
        <mc:AlternateContent>
          <mc:Choice Requires="wps">
            <w:drawing>
              <wp:anchor distT="0" distB="0" distL="114300" distR="114300" simplePos="0" relativeHeight="251670528" behindDoc="0" locked="0" layoutInCell="1" allowOverlap="1" wp14:anchorId="6A95AD12" wp14:editId="0B1D7C03">
                <wp:simplePos x="0" y="0"/>
                <wp:positionH relativeFrom="column">
                  <wp:posOffset>774700</wp:posOffset>
                </wp:positionH>
                <wp:positionV relativeFrom="paragraph">
                  <wp:posOffset>677333</wp:posOffset>
                </wp:positionV>
                <wp:extent cx="3530600" cy="64770"/>
                <wp:effectExtent l="0" t="0" r="12700" b="30480"/>
                <wp:wrapNone/>
                <wp:docPr id="35" name="直线连接符 35"/>
                <wp:cNvGraphicFramePr/>
                <a:graphic xmlns:a="http://schemas.openxmlformats.org/drawingml/2006/main">
                  <a:graphicData uri="http://schemas.microsoft.com/office/word/2010/wordprocessingShape">
                    <wps:wsp>
                      <wps:cNvCnPr/>
                      <wps:spPr>
                        <a:xfrm>
                          <a:off x="0" y="0"/>
                          <a:ext cx="3530600" cy="647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线连接符 35" o:spid="_x0000_s1026" style="position:absolute;left:0;text-align:lef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pt,53.35pt" to="339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" strokecolor="black [3200]" strokeweight=".5pt">
                <v:stroke joinstyle="miter"/>
              </v:line>
            </w:pict>
          </mc:Fallback>
        </mc:AlternateContent>
      </w:r>
      <w:r w:rsidR="00FC6524" w:rsidRPr="00F01A17">
        <w:rPr>
          <w:rFonts w:ascii="仿宋" w:eastAsia="仿宋" w:hAnsi="仿宋" w:cs="宋体"/>
          <w:color w:val="000000" w:themeColor="text1"/>
          <w:kern w:val="0"/>
          <w:sz w:val="24"/>
        </w:rPr>
        <w:fldChar w:fldCharType="begin"/>
      </w:r>
      <w:r w:rsidR="001E5F81" w:rsidRPr="00F01A17">
        <w:rPr>
          <w:rFonts w:ascii="仿宋" w:eastAsia="仿宋" w:hAnsi="仿宋" w:cs="宋体"/>
          <w:color w:val="000000" w:themeColor="text1"/>
          <w:kern w:val="0"/>
          <w:sz w:val="24"/>
        </w:rPr>
        <w:instrText xml:space="preserve"> INCLUDEPICTURE "C:\\var\\folders\\yc\\8krl6kxn6fsdw15f55t0jnv00000gn\\T\\com.microsoft.Word\\WebArchiveCopyPasteTempFiles\\page2image18340768" \* MERGEFORMAT </w:instrText>
      </w:r>
      <w:r w:rsidR="00FC6524" w:rsidRPr="00F01A17">
        <w:rPr>
          <w:rFonts w:ascii="仿宋" w:eastAsia="仿宋" w:hAnsi="仿宋" w:cs="宋体"/>
          <w:color w:val="000000" w:themeColor="text1"/>
          <w:kern w:val="0"/>
          <w:sz w:val="24"/>
        </w:rPr>
        <w:fldChar w:fldCharType="separate"/>
      </w:r>
      <w:r w:rsidR="00FC6524" w:rsidRPr="00F01A17">
        <w:rPr>
          <w:rFonts w:ascii="仿宋" w:eastAsia="仿宋" w:hAnsi="仿宋" w:cs="宋体"/>
          <w:noProof/>
          <w:color w:val="000000" w:themeColor="text1"/>
          <w:kern w:val="0"/>
          <w:sz w:val="24"/>
        </w:rPr>
        <w:drawing>
          <wp:inline distT="0" distB="0" distL="0" distR="0" wp14:anchorId="6331AE03" wp14:editId="03ED9BBC">
            <wp:extent cx="5268595" cy="1545771"/>
            <wp:effectExtent l="0" t="0" r="1905" b="3810"/>
            <wp:docPr id="15" name="图片 15" descr="page2image18340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2image183407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75552" cy="1547812"/>
                    </a:xfrm>
                    <a:prstGeom prst="rect">
                      <a:avLst/>
                    </a:prstGeom>
                    <a:noFill/>
                    <a:ln>
                      <a:noFill/>
                    </a:ln>
                  </pic:spPr>
                </pic:pic>
              </a:graphicData>
            </a:graphic>
          </wp:inline>
        </w:drawing>
      </w:r>
      <w:r w:rsidR="00FC6524" w:rsidRPr="00F01A17">
        <w:rPr>
          <w:rFonts w:ascii="仿宋" w:eastAsia="仿宋" w:hAnsi="仿宋" w:cs="宋体"/>
          <w:color w:val="000000" w:themeColor="text1"/>
          <w:kern w:val="0"/>
          <w:sz w:val="24"/>
        </w:rPr>
        <w:fldChar w:fldCharType="end"/>
      </w:r>
    </w:p>
    <w:p w:rsidR="00797B81" w:rsidRPr="00F01A17" w:rsidRDefault="00797B81" w:rsidP="00797B81">
      <w:pPr>
        <w:widowControl/>
        <w:jc w:val="center"/>
        <w:rPr>
          <w:rFonts w:ascii="仿宋" w:eastAsia="仿宋" w:hAnsi="仿宋" w:cs="宋体"/>
          <w:color w:val="000000" w:themeColor="text1"/>
          <w:kern w:val="0"/>
          <w:sz w:val="24"/>
        </w:rPr>
      </w:pPr>
      <w:r w:rsidRPr="00F01A17">
        <w:rPr>
          <w:rFonts w:ascii="仿宋" w:eastAsia="仿宋" w:hAnsi="仿宋" w:cs="宋体" w:hint="eastAsia"/>
          <w:color w:val="000000" w:themeColor="text1"/>
          <w:kern w:val="0"/>
          <w:sz w:val="24"/>
        </w:rPr>
        <w:t>图 2 任务场地侧视示意图</w:t>
      </w:r>
    </w:p>
    <w:p w:rsidR="00F265A5" w:rsidRPr="00F01A17" w:rsidRDefault="00391946">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1.出发区和整理区都为边长为30cm的正方形。</w:t>
      </w:r>
    </w:p>
    <w:p w:rsidR="00F265A5" w:rsidRPr="00F01A17" w:rsidRDefault="00391946">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2.</w:t>
      </w:r>
      <w:r w:rsidR="00797B81" w:rsidRPr="00F01A17">
        <w:rPr>
          <w:rFonts w:ascii="仿宋" w:eastAsia="仿宋" w:hAnsi="仿宋" w:hint="eastAsia"/>
          <w:color w:val="000000" w:themeColor="text1"/>
        </w:rPr>
        <w:t xml:space="preserve"> </w:t>
      </w:r>
      <w:r w:rsidR="00797B81" w:rsidRPr="00F01A17">
        <w:rPr>
          <w:rFonts w:ascii="仿宋" w:eastAsia="仿宋" w:hAnsi="仿宋" w:hint="eastAsia"/>
          <w:color w:val="000000" w:themeColor="text1"/>
          <w:szCs w:val="21"/>
        </w:rPr>
        <w:t>任务区域与出发区域在同一个平面上，用1</w:t>
      </w:r>
      <w:r w:rsidR="00797B81" w:rsidRPr="00F01A17">
        <w:rPr>
          <w:rFonts w:ascii="仿宋" w:eastAsia="仿宋" w:hAnsi="仿宋"/>
          <w:color w:val="000000" w:themeColor="text1"/>
          <w:szCs w:val="21"/>
        </w:rPr>
        <w:t>.5</w:t>
      </w:r>
      <w:r w:rsidR="00797B81" w:rsidRPr="00F01A17">
        <w:rPr>
          <w:rFonts w:ascii="仿宋" w:eastAsia="仿宋" w:hAnsi="仿宋" w:hint="eastAsia"/>
          <w:color w:val="000000" w:themeColor="text1"/>
          <w:szCs w:val="21"/>
        </w:rPr>
        <w:t>cm的黑线围成一个长度为 150cm、宽度为 100cm 的长方形。任务区域紧邻出发区域，它们的中心距离为 85cm。</w:t>
      </w:r>
    </w:p>
    <w:p w:rsidR="00797B81" w:rsidRPr="00F01A17" w:rsidRDefault="00391946">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3.</w:t>
      </w:r>
      <w:r w:rsidR="00797B81" w:rsidRPr="00F01A17">
        <w:rPr>
          <w:rFonts w:ascii="仿宋" w:eastAsia="仿宋" w:hAnsi="仿宋" w:hint="eastAsia"/>
          <w:color w:val="000000" w:themeColor="text1"/>
          <w:szCs w:val="21"/>
        </w:rPr>
        <w:t xml:space="preserve">桥墩分别是 5 </w:t>
      </w:r>
      <w:proofErr w:type="gramStart"/>
      <w:r w:rsidR="00797B81" w:rsidRPr="00F01A17">
        <w:rPr>
          <w:rFonts w:ascii="仿宋" w:eastAsia="仿宋" w:hAnsi="仿宋" w:hint="eastAsia"/>
          <w:color w:val="000000" w:themeColor="text1"/>
          <w:szCs w:val="21"/>
        </w:rPr>
        <w:t>个</w:t>
      </w:r>
      <w:proofErr w:type="gramEnd"/>
      <w:r w:rsidR="00797B81" w:rsidRPr="00F01A17">
        <w:rPr>
          <w:rFonts w:ascii="仿宋" w:eastAsia="仿宋" w:hAnsi="仿宋" w:hint="eastAsia"/>
          <w:color w:val="000000" w:themeColor="text1"/>
          <w:szCs w:val="21"/>
        </w:rPr>
        <w:t xml:space="preserve">一次性纸杯，杯口直径约 7.5cm，杯底直径约 5.3cm， 杯身高度约 8.6cm，杯口朝下固定在任务区的地图上。A、B、C、D、E 分别代表 5 </w:t>
      </w:r>
      <w:proofErr w:type="gramStart"/>
      <w:r w:rsidR="00797B81" w:rsidRPr="00F01A17">
        <w:rPr>
          <w:rFonts w:ascii="仿宋" w:eastAsia="仿宋" w:hAnsi="仿宋" w:hint="eastAsia"/>
          <w:color w:val="000000" w:themeColor="text1"/>
          <w:szCs w:val="21"/>
        </w:rPr>
        <w:t>个</w:t>
      </w:r>
      <w:proofErr w:type="gramEnd"/>
      <w:r w:rsidR="00797B81" w:rsidRPr="00F01A17">
        <w:rPr>
          <w:rFonts w:ascii="仿宋" w:eastAsia="仿宋" w:hAnsi="仿宋" w:hint="eastAsia"/>
          <w:color w:val="000000" w:themeColor="text1"/>
          <w:szCs w:val="21"/>
        </w:rPr>
        <w:t xml:space="preserve">桥墩的位置，其中 B 为绿色，C 为红色，D 为黄色，A、 E 的颜色不作要求，可以为任意颜色，5 </w:t>
      </w:r>
      <w:proofErr w:type="gramStart"/>
      <w:r w:rsidR="00797B81" w:rsidRPr="00F01A17">
        <w:rPr>
          <w:rFonts w:ascii="仿宋" w:eastAsia="仿宋" w:hAnsi="仿宋" w:hint="eastAsia"/>
          <w:color w:val="000000" w:themeColor="text1"/>
          <w:szCs w:val="21"/>
        </w:rPr>
        <w:t>个</w:t>
      </w:r>
      <w:proofErr w:type="gramEnd"/>
      <w:r w:rsidR="00797B81" w:rsidRPr="00F01A17">
        <w:rPr>
          <w:rFonts w:ascii="仿宋" w:eastAsia="仿宋" w:hAnsi="仿宋" w:hint="eastAsia"/>
          <w:color w:val="000000" w:themeColor="text1"/>
          <w:szCs w:val="21"/>
        </w:rPr>
        <w:t>桥墩的中心在同一直线上，相邻桥墩的中心距离 为 20cm。</w:t>
      </w:r>
    </w:p>
    <w:p w:rsidR="00391946" w:rsidRPr="00F01A17" w:rsidRDefault="00391946" w:rsidP="00391946">
      <w:pPr>
        <w:pStyle w:val="a5"/>
        <w:spacing w:line="360" w:lineRule="auto"/>
        <w:rPr>
          <w:rFonts w:ascii="仿宋" w:eastAsia="仿宋" w:hAnsi="仿宋"/>
          <w:color w:val="000000" w:themeColor="text1"/>
          <w:szCs w:val="21"/>
        </w:rPr>
      </w:pPr>
      <w:r w:rsidRPr="00F01A17">
        <w:rPr>
          <w:rFonts w:ascii="仿宋" w:eastAsia="仿宋" w:hAnsi="仿宋"/>
          <w:color w:val="000000" w:themeColor="text1"/>
          <w:szCs w:val="21"/>
        </w:rPr>
        <w:t>4.</w:t>
      </w:r>
      <w:r w:rsidRPr="00F01A17">
        <w:rPr>
          <w:rFonts w:ascii="仿宋" w:eastAsia="仿宋" w:hAnsi="仿宋" w:hint="eastAsia"/>
          <w:color w:val="000000" w:themeColor="text1"/>
          <w:szCs w:val="21"/>
        </w:rPr>
        <w:t>任务中线与桥墩中心线平行，距离桥墩中心线3</w:t>
      </w:r>
      <w:r w:rsidRPr="00F01A17">
        <w:rPr>
          <w:rFonts w:ascii="仿宋" w:eastAsia="仿宋" w:hAnsi="仿宋"/>
          <w:color w:val="000000" w:themeColor="text1"/>
          <w:szCs w:val="21"/>
        </w:rPr>
        <w:t>5</w:t>
      </w:r>
      <w:r w:rsidRPr="00F01A17">
        <w:rPr>
          <w:rFonts w:ascii="仿宋" w:eastAsia="仿宋" w:hAnsi="仿宋" w:hint="eastAsia"/>
          <w:color w:val="000000" w:themeColor="text1"/>
          <w:szCs w:val="21"/>
        </w:rPr>
        <w:t>cm。</w:t>
      </w:r>
    </w:p>
    <w:p w:rsidR="00744B4A" w:rsidRPr="00F01A17" w:rsidRDefault="00744B4A" w:rsidP="00391946">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5</w:t>
      </w:r>
      <w:r w:rsidRPr="00F01A17">
        <w:rPr>
          <w:rFonts w:ascii="仿宋" w:eastAsia="仿宋" w:hAnsi="仿宋"/>
          <w:color w:val="000000" w:themeColor="text1"/>
          <w:szCs w:val="21"/>
        </w:rPr>
        <w:t>.</w:t>
      </w:r>
      <w:r w:rsidR="006551E6" w:rsidRPr="00F01A17">
        <w:rPr>
          <w:rFonts w:ascii="仿宋" w:eastAsia="仿宋" w:hAnsi="仿宋" w:hint="eastAsia"/>
          <w:color w:val="000000" w:themeColor="text1"/>
          <w:szCs w:val="21"/>
        </w:rPr>
        <w:t>完全在某区的概念为机器人本体及搬运的物品垂直投影完全在黑线内</w:t>
      </w:r>
      <w:r w:rsidRPr="00F01A17">
        <w:rPr>
          <w:rFonts w:ascii="仿宋" w:eastAsia="仿宋" w:hAnsi="仿宋" w:hint="eastAsia"/>
          <w:color w:val="000000" w:themeColor="text1"/>
          <w:szCs w:val="21"/>
        </w:rPr>
        <w:t>，可以</w:t>
      </w:r>
      <w:proofErr w:type="gramStart"/>
      <w:r w:rsidRPr="00F01A17">
        <w:rPr>
          <w:rFonts w:ascii="仿宋" w:eastAsia="仿宋" w:hAnsi="仿宋" w:hint="eastAsia"/>
          <w:color w:val="000000" w:themeColor="text1"/>
          <w:szCs w:val="21"/>
        </w:rPr>
        <w:t>压线但</w:t>
      </w:r>
      <w:proofErr w:type="gramEnd"/>
      <w:r w:rsidRPr="00F01A17">
        <w:rPr>
          <w:rFonts w:ascii="仿宋" w:eastAsia="仿宋" w:hAnsi="仿宋" w:hint="eastAsia"/>
          <w:color w:val="000000" w:themeColor="text1"/>
          <w:szCs w:val="21"/>
        </w:rPr>
        <w:t>不超出黑线。</w:t>
      </w:r>
    </w:p>
    <w:p w:rsidR="00797B81" w:rsidRPr="00F01A17" w:rsidRDefault="00744B4A">
      <w:pPr>
        <w:pStyle w:val="a5"/>
        <w:spacing w:line="360" w:lineRule="auto"/>
        <w:rPr>
          <w:rFonts w:ascii="仿宋" w:eastAsia="仿宋" w:hAnsi="仿宋"/>
          <w:color w:val="000000" w:themeColor="text1"/>
          <w:szCs w:val="21"/>
        </w:rPr>
      </w:pPr>
      <w:r w:rsidRPr="00F01A17">
        <w:rPr>
          <w:rFonts w:ascii="仿宋" w:eastAsia="仿宋" w:hAnsi="仿宋"/>
          <w:color w:val="000000" w:themeColor="text1"/>
          <w:szCs w:val="21"/>
        </w:rPr>
        <w:t>6</w:t>
      </w:r>
      <w:r w:rsidR="00797B81" w:rsidRPr="00F01A17">
        <w:rPr>
          <w:rFonts w:ascii="仿宋" w:eastAsia="仿宋" w:hAnsi="仿宋" w:hint="eastAsia"/>
          <w:color w:val="000000" w:themeColor="text1"/>
          <w:szCs w:val="21"/>
        </w:rPr>
        <w:t>.</w:t>
      </w:r>
      <w:r w:rsidR="00445834" w:rsidRPr="00F01A17">
        <w:rPr>
          <w:rFonts w:ascii="仿宋" w:eastAsia="仿宋" w:hAnsi="仿宋" w:hint="eastAsia"/>
          <w:color w:val="000000" w:themeColor="text1"/>
          <w:szCs w:val="21"/>
        </w:rPr>
        <w:t>桥面</w:t>
      </w:r>
      <w:r w:rsidR="003C49EB" w:rsidRPr="00F01A17">
        <w:rPr>
          <w:rFonts w:ascii="仿宋" w:eastAsia="仿宋" w:hAnsi="仿宋" w:hint="eastAsia"/>
          <w:color w:val="000000" w:themeColor="text1"/>
          <w:szCs w:val="21"/>
        </w:rPr>
        <w:t>KT版材质</w:t>
      </w:r>
      <w:r w:rsidR="00445834" w:rsidRPr="00F01A17">
        <w:rPr>
          <w:rFonts w:ascii="仿宋" w:eastAsia="仿宋" w:hAnsi="仿宋" w:hint="eastAsia"/>
          <w:color w:val="000000" w:themeColor="text1"/>
          <w:szCs w:val="21"/>
        </w:rPr>
        <w:t>，每个桥面的长宽分别为 20cmx2cm，厚度不超过 5mm，</w:t>
      </w:r>
      <w:r w:rsidR="001E3B38" w:rsidRPr="00F01A17">
        <w:rPr>
          <w:rFonts w:ascii="仿宋" w:eastAsia="仿宋" w:hAnsi="仿宋" w:hint="eastAsia"/>
          <w:color w:val="000000" w:themeColor="text1"/>
          <w:szCs w:val="21"/>
        </w:rPr>
        <w:t>共4块</w:t>
      </w:r>
      <w:r w:rsidR="00445834" w:rsidRPr="00F01A17">
        <w:rPr>
          <w:rFonts w:ascii="仿宋" w:eastAsia="仿宋" w:hAnsi="仿宋" w:hint="eastAsia"/>
          <w:color w:val="000000" w:themeColor="text1"/>
          <w:szCs w:val="21"/>
        </w:rPr>
        <w:t>。</w:t>
      </w:r>
    </w:p>
    <w:p w:rsidR="00F265A5" w:rsidRPr="00F01A17" w:rsidRDefault="00744B4A" w:rsidP="00744B4A">
      <w:pPr>
        <w:pStyle w:val="a5"/>
        <w:spacing w:line="360" w:lineRule="auto"/>
        <w:rPr>
          <w:rFonts w:ascii="仿宋" w:eastAsia="仿宋" w:hAnsi="仿宋"/>
          <w:color w:val="000000" w:themeColor="text1"/>
          <w:szCs w:val="21"/>
        </w:rPr>
      </w:pPr>
      <w:r w:rsidRPr="00F01A17">
        <w:rPr>
          <w:rFonts w:ascii="仿宋" w:eastAsia="仿宋" w:hAnsi="仿宋"/>
          <w:color w:val="000000" w:themeColor="text1"/>
          <w:szCs w:val="21"/>
        </w:rPr>
        <w:t>7</w:t>
      </w:r>
      <w:r w:rsidR="00445834" w:rsidRPr="00F01A17">
        <w:rPr>
          <w:rFonts w:ascii="仿宋" w:eastAsia="仿宋" w:hAnsi="仿宋" w:hint="eastAsia"/>
          <w:color w:val="000000" w:themeColor="text1"/>
          <w:szCs w:val="21"/>
        </w:rPr>
        <w:t>.</w:t>
      </w:r>
      <w:r w:rsidR="00445834" w:rsidRPr="00F01A17">
        <w:rPr>
          <w:rFonts w:ascii="仿宋" w:eastAsia="仿宋" w:hAnsi="仿宋" w:hint="eastAsia"/>
          <w:color w:val="000000" w:themeColor="text1"/>
        </w:rPr>
        <w:t xml:space="preserve"> </w:t>
      </w:r>
      <w:r w:rsidR="00445834" w:rsidRPr="00F01A17">
        <w:rPr>
          <w:rFonts w:ascii="仿宋" w:eastAsia="仿宋" w:hAnsi="仿宋" w:hint="eastAsia"/>
          <w:color w:val="000000" w:themeColor="text1"/>
          <w:szCs w:val="21"/>
        </w:rPr>
        <w:t>桥面存放区长宽为 25cmx10cm，如图 1、图 2 所示。</w:t>
      </w:r>
    </w:p>
    <w:p w:rsidR="00F265A5" w:rsidRPr="00F01A17" w:rsidRDefault="00391946"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三、任务说明</w:t>
      </w:r>
    </w:p>
    <w:p w:rsidR="00F265A5" w:rsidRPr="00F01A17" w:rsidRDefault="00391946"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1.基础任务</w:t>
      </w:r>
    </w:p>
    <w:p w:rsidR="00391946" w:rsidRPr="00F01A17" w:rsidRDefault="00AF701C">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机器人从出发区域出发前往任务区域，将桥面铺设在两个桥墩之上</w:t>
      </w:r>
      <w:r w:rsidR="00391946" w:rsidRPr="00F01A17">
        <w:rPr>
          <w:rFonts w:ascii="仿宋" w:eastAsia="仿宋" w:hAnsi="仿宋" w:hint="eastAsia"/>
          <w:color w:val="000000" w:themeColor="text1"/>
          <w:szCs w:val="21"/>
        </w:rPr>
        <w:t>。</w:t>
      </w:r>
      <w:r w:rsidRPr="00F01A17">
        <w:rPr>
          <w:rFonts w:ascii="仿宋" w:eastAsia="仿宋" w:hAnsi="仿宋" w:hint="eastAsia"/>
          <w:color w:val="000000" w:themeColor="text1"/>
          <w:szCs w:val="21"/>
        </w:rPr>
        <w:t>该桥面可在机器人启动之前手动放置在机器人身上，也可以在机器人启动之后从桥面存放区自动抓取桥面。</w:t>
      </w:r>
    </w:p>
    <w:p w:rsidR="00C6273F" w:rsidRPr="00F01A17" w:rsidRDefault="00391946" w:rsidP="00114F6C">
      <w:pPr>
        <w:pStyle w:val="a5"/>
        <w:numPr>
          <w:ilvl w:val="0"/>
          <w:numId w:val="4"/>
        </w:numPr>
        <w:spacing w:line="360" w:lineRule="auto"/>
        <w:ind w:firstLineChars="0"/>
        <w:rPr>
          <w:rFonts w:ascii="仿宋" w:eastAsia="仿宋" w:hAnsi="仿宋"/>
          <w:color w:val="000000" w:themeColor="text1"/>
          <w:szCs w:val="21"/>
        </w:rPr>
      </w:pPr>
      <w:r w:rsidRPr="00F01A17">
        <w:rPr>
          <w:rFonts w:ascii="仿宋" w:eastAsia="仿宋" w:hAnsi="仿宋" w:hint="eastAsia"/>
          <w:color w:val="000000" w:themeColor="text1"/>
          <w:szCs w:val="21"/>
        </w:rPr>
        <w:t>机器人</w:t>
      </w:r>
      <w:r w:rsidR="00425858" w:rsidRPr="00F01A17">
        <w:rPr>
          <w:rFonts w:ascii="仿宋" w:eastAsia="仿宋" w:hAnsi="仿宋" w:hint="eastAsia"/>
          <w:color w:val="000000" w:themeColor="text1"/>
          <w:szCs w:val="21"/>
        </w:rPr>
        <w:t>从出发区</w:t>
      </w:r>
      <w:r w:rsidR="0077120A" w:rsidRPr="00F01A17">
        <w:rPr>
          <w:rFonts w:ascii="仿宋" w:eastAsia="仿宋" w:hAnsi="仿宋" w:hint="eastAsia"/>
          <w:color w:val="000000" w:themeColor="text1"/>
          <w:szCs w:val="21"/>
        </w:rPr>
        <w:t>携带</w:t>
      </w:r>
      <w:r w:rsidR="00EC5D52" w:rsidRPr="00F01A17">
        <w:rPr>
          <w:rFonts w:ascii="仿宋" w:eastAsia="仿宋" w:hAnsi="仿宋" w:hint="eastAsia"/>
          <w:color w:val="000000" w:themeColor="text1"/>
          <w:szCs w:val="21"/>
        </w:rPr>
        <w:t>桥面完全</w:t>
      </w:r>
      <w:r w:rsidR="00BB53EE" w:rsidRPr="00F01A17">
        <w:rPr>
          <w:rFonts w:ascii="仿宋" w:eastAsia="仿宋" w:hAnsi="仿宋" w:hint="eastAsia"/>
          <w:color w:val="000000" w:themeColor="text1"/>
          <w:szCs w:val="21"/>
        </w:rPr>
        <w:t>进入任务</w:t>
      </w:r>
      <w:r w:rsidR="00EC5D52" w:rsidRPr="00F01A17">
        <w:rPr>
          <w:rFonts w:ascii="仿宋" w:eastAsia="仿宋" w:hAnsi="仿宋" w:hint="eastAsia"/>
          <w:color w:val="000000" w:themeColor="text1"/>
          <w:szCs w:val="21"/>
        </w:rPr>
        <w:t>区，</w:t>
      </w:r>
      <w:r w:rsidR="00114F6C" w:rsidRPr="00F01A17">
        <w:rPr>
          <w:rFonts w:ascii="仿宋" w:eastAsia="仿宋" w:hAnsi="仿宋" w:hint="eastAsia"/>
          <w:color w:val="000000" w:themeColor="text1"/>
          <w:szCs w:val="21"/>
        </w:rPr>
        <w:t>每个</w:t>
      </w:r>
      <w:r w:rsidR="00C6273F" w:rsidRPr="00F01A17">
        <w:rPr>
          <w:rFonts w:ascii="仿宋" w:eastAsia="仿宋" w:hAnsi="仿宋" w:hint="eastAsia"/>
          <w:color w:val="000000" w:themeColor="text1"/>
          <w:szCs w:val="21"/>
        </w:rPr>
        <w:t>桥面</w:t>
      </w:r>
      <w:r w:rsidR="00EC5D52" w:rsidRPr="00F01A17">
        <w:rPr>
          <w:rFonts w:ascii="仿宋" w:eastAsia="仿宋" w:hAnsi="仿宋" w:hint="eastAsia"/>
          <w:color w:val="000000" w:themeColor="text1"/>
          <w:szCs w:val="21"/>
        </w:rPr>
        <w:t>得</w:t>
      </w:r>
      <w:r w:rsidR="0014357D" w:rsidRPr="00F01A17">
        <w:rPr>
          <w:rFonts w:ascii="仿宋" w:eastAsia="仿宋" w:hAnsi="仿宋" w:hint="eastAsia"/>
          <w:color w:val="000000" w:themeColor="text1"/>
          <w:szCs w:val="21"/>
        </w:rPr>
        <w:t>5</w:t>
      </w:r>
      <w:r w:rsidR="00EC5D52" w:rsidRPr="00F01A17">
        <w:rPr>
          <w:rFonts w:ascii="仿宋" w:eastAsia="仿宋" w:hAnsi="仿宋" w:hint="eastAsia"/>
          <w:color w:val="000000" w:themeColor="text1"/>
          <w:szCs w:val="21"/>
        </w:rPr>
        <w:t>分</w:t>
      </w:r>
      <w:r w:rsidR="00114F6C" w:rsidRPr="00F01A17">
        <w:rPr>
          <w:rFonts w:ascii="仿宋" w:eastAsia="仿宋" w:hAnsi="仿宋" w:hint="eastAsia"/>
          <w:color w:val="000000" w:themeColor="text1"/>
          <w:szCs w:val="21"/>
        </w:rPr>
        <w:t>，</w:t>
      </w:r>
      <w:r w:rsidR="00C6273F" w:rsidRPr="00F01A17">
        <w:rPr>
          <w:rFonts w:ascii="仿宋" w:eastAsia="仿宋" w:hAnsi="仿宋" w:hint="eastAsia"/>
          <w:color w:val="000000" w:themeColor="text1"/>
          <w:szCs w:val="21"/>
        </w:rPr>
        <w:t>最高累计</w:t>
      </w:r>
      <w:r w:rsidR="0014357D" w:rsidRPr="00F01A17">
        <w:rPr>
          <w:rFonts w:ascii="仿宋" w:eastAsia="仿宋" w:hAnsi="仿宋" w:hint="eastAsia"/>
          <w:color w:val="000000" w:themeColor="text1"/>
          <w:szCs w:val="21"/>
        </w:rPr>
        <w:t>20</w:t>
      </w:r>
      <w:r w:rsidR="00C6273F" w:rsidRPr="00F01A17">
        <w:rPr>
          <w:rFonts w:ascii="仿宋" w:eastAsia="仿宋" w:hAnsi="仿宋" w:hint="eastAsia"/>
          <w:color w:val="000000" w:themeColor="text1"/>
          <w:szCs w:val="21"/>
        </w:rPr>
        <w:t>分</w:t>
      </w:r>
      <w:r w:rsidR="00114F6C" w:rsidRPr="00F01A17">
        <w:rPr>
          <w:rFonts w:ascii="仿宋" w:eastAsia="仿宋" w:hAnsi="仿宋" w:hint="eastAsia"/>
          <w:color w:val="000000" w:themeColor="text1"/>
          <w:szCs w:val="21"/>
        </w:rPr>
        <w:t>；</w:t>
      </w:r>
      <w:r w:rsidR="00425858" w:rsidRPr="00F01A17">
        <w:rPr>
          <w:rFonts w:ascii="仿宋" w:eastAsia="仿宋" w:hAnsi="仿宋" w:hint="eastAsia"/>
          <w:color w:val="000000" w:themeColor="text1"/>
          <w:szCs w:val="21"/>
        </w:rPr>
        <w:t>机器人从出发区启动之后</w:t>
      </w:r>
      <w:r w:rsidR="00114F6C" w:rsidRPr="00F01A17">
        <w:rPr>
          <w:rFonts w:ascii="仿宋" w:eastAsia="仿宋" w:hAnsi="仿宋" w:hint="eastAsia"/>
          <w:color w:val="000000" w:themeColor="text1"/>
          <w:szCs w:val="21"/>
        </w:rPr>
        <w:t>在</w:t>
      </w:r>
      <w:r w:rsidR="00425858" w:rsidRPr="00F01A17">
        <w:rPr>
          <w:rFonts w:ascii="仿宋" w:eastAsia="仿宋" w:hAnsi="仿宋" w:hint="eastAsia"/>
          <w:color w:val="000000" w:themeColor="text1"/>
          <w:szCs w:val="21"/>
        </w:rPr>
        <w:t>桥面存放区自动抓取桥面搬运出桥面</w:t>
      </w:r>
      <w:r w:rsidR="009D3351" w:rsidRPr="00F01A17">
        <w:rPr>
          <w:rFonts w:ascii="仿宋" w:eastAsia="仿宋" w:hAnsi="仿宋" w:hint="eastAsia"/>
          <w:color w:val="000000" w:themeColor="text1"/>
          <w:szCs w:val="21"/>
        </w:rPr>
        <w:t>存放</w:t>
      </w:r>
      <w:r w:rsidR="00425858" w:rsidRPr="00F01A17">
        <w:rPr>
          <w:rFonts w:ascii="仿宋" w:eastAsia="仿宋" w:hAnsi="仿宋" w:hint="eastAsia"/>
          <w:color w:val="000000" w:themeColor="text1"/>
          <w:szCs w:val="21"/>
        </w:rPr>
        <w:t>区，</w:t>
      </w:r>
      <w:r w:rsidR="00114F6C" w:rsidRPr="00F01A17">
        <w:rPr>
          <w:rFonts w:ascii="仿宋" w:eastAsia="仿宋" w:hAnsi="仿宋" w:hint="eastAsia"/>
          <w:color w:val="000000" w:themeColor="text1"/>
          <w:szCs w:val="21"/>
        </w:rPr>
        <w:t>每个</w:t>
      </w:r>
      <w:r w:rsidR="00425858" w:rsidRPr="00F01A17">
        <w:rPr>
          <w:rFonts w:ascii="仿宋" w:eastAsia="仿宋" w:hAnsi="仿宋" w:hint="eastAsia"/>
          <w:color w:val="000000" w:themeColor="text1"/>
          <w:szCs w:val="21"/>
        </w:rPr>
        <w:t>桥面得2</w:t>
      </w:r>
      <w:r w:rsidR="0014357D" w:rsidRPr="00F01A17">
        <w:rPr>
          <w:rFonts w:ascii="仿宋" w:eastAsia="仿宋" w:hAnsi="仿宋" w:hint="eastAsia"/>
          <w:color w:val="000000" w:themeColor="text1"/>
          <w:szCs w:val="21"/>
        </w:rPr>
        <w:t>5</w:t>
      </w:r>
      <w:r w:rsidR="00425858" w:rsidRPr="00F01A17">
        <w:rPr>
          <w:rFonts w:ascii="仿宋" w:eastAsia="仿宋" w:hAnsi="仿宋" w:hint="eastAsia"/>
          <w:color w:val="000000" w:themeColor="text1"/>
          <w:szCs w:val="21"/>
        </w:rPr>
        <w:t>，最高累计</w:t>
      </w:r>
      <w:r w:rsidR="0014357D" w:rsidRPr="00F01A17">
        <w:rPr>
          <w:rFonts w:ascii="仿宋" w:eastAsia="仿宋" w:hAnsi="仿宋" w:hint="eastAsia"/>
          <w:color w:val="000000" w:themeColor="text1"/>
          <w:szCs w:val="21"/>
        </w:rPr>
        <w:t>100</w:t>
      </w:r>
      <w:r w:rsidR="00425858" w:rsidRPr="00F01A17">
        <w:rPr>
          <w:rFonts w:ascii="仿宋" w:eastAsia="仿宋" w:hAnsi="仿宋" w:hint="eastAsia"/>
          <w:color w:val="000000" w:themeColor="text1"/>
          <w:szCs w:val="21"/>
        </w:rPr>
        <w:t>分。</w:t>
      </w:r>
    </w:p>
    <w:p w:rsidR="00EC5D52" w:rsidRPr="00F01A17" w:rsidRDefault="00EC5D52" w:rsidP="00615A67">
      <w:pPr>
        <w:spacing w:line="360" w:lineRule="auto"/>
        <w:ind w:firstLineChars="100" w:firstLine="210"/>
        <w:rPr>
          <w:rFonts w:ascii="仿宋" w:eastAsia="仿宋" w:hAnsi="仿宋"/>
          <w:color w:val="000000" w:themeColor="text1"/>
          <w:szCs w:val="21"/>
        </w:rPr>
      </w:pPr>
      <w:r w:rsidRPr="00F01A17">
        <w:rPr>
          <w:rFonts w:ascii="仿宋" w:eastAsia="仿宋" w:hAnsi="仿宋" w:hint="eastAsia"/>
          <w:color w:val="000000" w:themeColor="text1"/>
          <w:szCs w:val="21"/>
        </w:rPr>
        <w:t>（</w:t>
      </w:r>
      <w:r w:rsidR="006B22EC" w:rsidRPr="00F01A17">
        <w:rPr>
          <w:rFonts w:ascii="仿宋" w:eastAsia="仿宋" w:hAnsi="仿宋" w:hint="eastAsia"/>
          <w:color w:val="000000" w:themeColor="text1"/>
          <w:szCs w:val="21"/>
        </w:rPr>
        <w:t>2</w:t>
      </w:r>
      <w:r w:rsidR="00114F6C" w:rsidRPr="00F01A17">
        <w:rPr>
          <w:rFonts w:ascii="仿宋" w:eastAsia="仿宋" w:hAnsi="仿宋" w:hint="eastAsia"/>
          <w:color w:val="000000" w:themeColor="text1"/>
          <w:szCs w:val="21"/>
        </w:rPr>
        <w:t>）机器人搬运桥面</w:t>
      </w:r>
      <w:r w:rsidRPr="00F01A17">
        <w:rPr>
          <w:rFonts w:ascii="仿宋" w:eastAsia="仿宋" w:hAnsi="仿宋" w:hint="eastAsia"/>
          <w:color w:val="000000" w:themeColor="text1"/>
          <w:szCs w:val="21"/>
        </w:rPr>
        <w:t>完全越过任务中线，</w:t>
      </w:r>
      <w:r w:rsidR="00114F6C" w:rsidRPr="00F01A17">
        <w:rPr>
          <w:rFonts w:ascii="仿宋" w:eastAsia="仿宋" w:hAnsi="仿宋" w:hint="eastAsia"/>
          <w:color w:val="000000" w:themeColor="text1"/>
          <w:szCs w:val="21"/>
        </w:rPr>
        <w:t>每个</w:t>
      </w:r>
      <w:r w:rsidR="00C6273F" w:rsidRPr="00F01A17">
        <w:rPr>
          <w:rFonts w:ascii="仿宋" w:eastAsia="仿宋" w:hAnsi="仿宋" w:hint="eastAsia"/>
          <w:color w:val="000000" w:themeColor="text1"/>
          <w:szCs w:val="21"/>
        </w:rPr>
        <w:t>桥面得2</w:t>
      </w:r>
      <w:r w:rsidR="00C6273F" w:rsidRPr="00F01A17">
        <w:rPr>
          <w:rFonts w:ascii="仿宋" w:eastAsia="仿宋" w:hAnsi="仿宋"/>
          <w:color w:val="000000" w:themeColor="text1"/>
          <w:szCs w:val="21"/>
        </w:rPr>
        <w:t>0</w:t>
      </w:r>
      <w:r w:rsidR="00C6273F" w:rsidRPr="00F01A17">
        <w:rPr>
          <w:rFonts w:ascii="仿宋" w:eastAsia="仿宋" w:hAnsi="仿宋" w:hint="eastAsia"/>
          <w:color w:val="000000" w:themeColor="text1"/>
          <w:szCs w:val="21"/>
        </w:rPr>
        <w:t>分；最高累计80分</w:t>
      </w:r>
      <w:r w:rsidRPr="00F01A17">
        <w:rPr>
          <w:rFonts w:ascii="仿宋" w:eastAsia="仿宋" w:hAnsi="仿宋" w:hint="eastAsia"/>
          <w:color w:val="000000" w:themeColor="text1"/>
          <w:szCs w:val="21"/>
        </w:rPr>
        <w:t>。</w:t>
      </w:r>
    </w:p>
    <w:p w:rsidR="00093916" w:rsidRPr="00F01A17" w:rsidRDefault="00EC5D52" w:rsidP="00B20914">
      <w:pPr>
        <w:spacing w:line="360" w:lineRule="auto"/>
        <w:ind w:firstLineChars="100" w:firstLine="210"/>
        <w:rPr>
          <w:rFonts w:ascii="仿宋" w:eastAsia="仿宋" w:hAnsi="仿宋"/>
          <w:color w:val="000000" w:themeColor="text1"/>
          <w:szCs w:val="21"/>
        </w:rPr>
      </w:pPr>
      <w:r w:rsidRPr="00F01A17">
        <w:rPr>
          <w:rFonts w:ascii="仿宋" w:eastAsia="仿宋" w:hAnsi="仿宋" w:hint="eastAsia"/>
          <w:color w:val="000000" w:themeColor="text1"/>
          <w:szCs w:val="21"/>
        </w:rPr>
        <w:t>（</w:t>
      </w:r>
      <w:r w:rsidR="006B22EC" w:rsidRPr="00F01A17">
        <w:rPr>
          <w:rFonts w:ascii="仿宋" w:eastAsia="仿宋" w:hAnsi="仿宋" w:hint="eastAsia"/>
          <w:color w:val="000000" w:themeColor="text1"/>
          <w:szCs w:val="21"/>
        </w:rPr>
        <w:t>3</w:t>
      </w:r>
      <w:r w:rsidRPr="00F01A17">
        <w:rPr>
          <w:rFonts w:ascii="仿宋" w:eastAsia="仿宋" w:hAnsi="仿宋" w:hint="eastAsia"/>
          <w:color w:val="000000" w:themeColor="text1"/>
          <w:szCs w:val="21"/>
        </w:rPr>
        <w:t>）机器人将桥面铺设在</w:t>
      </w:r>
      <w:r w:rsidR="00F23F0C" w:rsidRPr="00F01A17">
        <w:rPr>
          <w:rFonts w:ascii="仿宋" w:eastAsia="仿宋" w:hAnsi="仿宋" w:hint="eastAsia"/>
          <w:color w:val="000000" w:themeColor="text1"/>
          <w:szCs w:val="21"/>
        </w:rPr>
        <w:t>A、</w:t>
      </w:r>
      <w:r w:rsidRPr="00F01A17">
        <w:rPr>
          <w:rFonts w:ascii="仿宋" w:eastAsia="仿宋" w:hAnsi="仿宋" w:hint="eastAsia"/>
          <w:color w:val="000000" w:themeColor="text1"/>
          <w:szCs w:val="21"/>
        </w:rPr>
        <w:t>B</w:t>
      </w:r>
      <w:r w:rsidR="00F23F0C" w:rsidRPr="00F01A17">
        <w:rPr>
          <w:rFonts w:ascii="仿宋" w:eastAsia="仿宋" w:hAnsi="仿宋" w:hint="eastAsia"/>
          <w:color w:val="000000" w:themeColor="text1"/>
          <w:szCs w:val="21"/>
        </w:rPr>
        <w:t>、C、D、E、5个相邻的</w:t>
      </w:r>
      <w:r w:rsidRPr="00F01A17">
        <w:rPr>
          <w:rFonts w:ascii="仿宋" w:eastAsia="仿宋" w:hAnsi="仿宋" w:hint="eastAsia"/>
          <w:color w:val="000000" w:themeColor="text1"/>
          <w:szCs w:val="21"/>
        </w:rPr>
        <w:t>桥墩上，比赛结束前</w:t>
      </w:r>
      <w:proofErr w:type="gramStart"/>
      <w:r w:rsidRPr="00F01A17">
        <w:rPr>
          <w:rFonts w:ascii="仿宋" w:eastAsia="仿宋" w:hAnsi="仿宋" w:hint="eastAsia"/>
          <w:color w:val="000000" w:themeColor="text1"/>
          <w:szCs w:val="21"/>
        </w:rPr>
        <w:t>不</w:t>
      </w:r>
      <w:proofErr w:type="gramEnd"/>
      <w:r w:rsidRPr="00F01A17">
        <w:rPr>
          <w:rFonts w:ascii="仿宋" w:eastAsia="仿宋" w:hAnsi="仿宋" w:hint="eastAsia"/>
          <w:color w:val="000000" w:themeColor="text1"/>
          <w:szCs w:val="21"/>
        </w:rPr>
        <w:t>掉落，铺设每个桥面得5</w:t>
      </w:r>
      <w:r w:rsidRPr="00F01A17">
        <w:rPr>
          <w:rFonts w:ascii="仿宋" w:eastAsia="仿宋" w:hAnsi="仿宋"/>
          <w:color w:val="000000" w:themeColor="text1"/>
          <w:szCs w:val="21"/>
        </w:rPr>
        <w:t>0</w:t>
      </w:r>
      <w:r w:rsidRPr="00F01A17">
        <w:rPr>
          <w:rFonts w:ascii="仿宋" w:eastAsia="仿宋" w:hAnsi="仿宋" w:hint="eastAsia"/>
          <w:color w:val="000000" w:themeColor="text1"/>
          <w:szCs w:val="21"/>
        </w:rPr>
        <w:t>分。</w:t>
      </w:r>
      <w:r w:rsidR="00B20914" w:rsidRPr="00F01A17">
        <w:rPr>
          <w:rFonts w:ascii="仿宋" w:eastAsia="仿宋" w:hAnsi="仿宋"/>
          <w:bCs/>
          <w:noProof/>
          <w:color w:val="000000" w:themeColor="text1"/>
          <w:szCs w:val="21"/>
        </w:rPr>
        <mc:AlternateContent>
          <mc:Choice Requires="wps">
            <w:drawing>
              <wp:anchor distT="0" distB="0" distL="114300" distR="114300" simplePos="0" relativeHeight="251697152" behindDoc="0" locked="0" layoutInCell="1" allowOverlap="1" wp14:anchorId="58909316" wp14:editId="3D679227">
                <wp:simplePos x="0" y="0"/>
                <wp:positionH relativeFrom="column">
                  <wp:posOffset>189865</wp:posOffset>
                </wp:positionH>
                <wp:positionV relativeFrom="paragraph">
                  <wp:posOffset>1335405</wp:posOffset>
                </wp:positionV>
                <wp:extent cx="317500" cy="1403985"/>
                <wp:effectExtent l="0" t="0" r="0" b="635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403985"/>
                        </a:xfrm>
                        <a:prstGeom prst="rect">
                          <a:avLst/>
                        </a:prstGeom>
                        <a:noFill/>
                        <a:ln w="9525">
                          <a:noFill/>
                          <a:miter lim="800000"/>
                          <a:headEnd/>
                          <a:tailEnd/>
                        </a:ln>
                      </wps:spPr>
                      <wps:txbx>
                        <w:txbxContent>
                          <w:p w:rsidR="00061636" w:rsidRPr="00061636" w:rsidRDefault="00061636">
                            <w:pPr>
                              <w:rPr>
                                <w:sz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14.95pt;margin-top:105.15pt;width:25pt;height:110.55pt;z-index:251697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" filled="f" stroked="f">
                <v:textbox style="mso-fit-shape-to-text:t">
                  <w:txbxContent>
                    <w:p w:rsidR="00061636" w:rsidRPr="00061636" w:rsidRDefault="00061636">
                      <w:pPr>
                        <w:rPr>
                          <w:sz w:val="16"/>
                        </w:rPr>
                      </w:pPr>
                    </w:p>
                  </w:txbxContent>
                </v:textbox>
              </v:shape>
            </w:pict>
          </mc:Fallback>
        </mc:AlternateContent>
      </w:r>
    </w:p>
    <w:p w:rsidR="00F265A5" w:rsidRPr="00F01A17" w:rsidRDefault="00B20914" w:rsidP="001E5F81">
      <w:pPr>
        <w:pStyle w:val="a5"/>
        <w:spacing w:line="360" w:lineRule="auto"/>
        <w:ind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2</w:t>
      </w:r>
      <w:r w:rsidR="00391946" w:rsidRPr="00F01A17">
        <w:rPr>
          <w:rFonts w:ascii="仿宋" w:eastAsia="仿宋" w:hAnsi="仿宋" w:hint="eastAsia"/>
          <w:b/>
          <w:bCs/>
          <w:color w:val="000000" w:themeColor="text1"/>
          <w:szCs w:val="21"/>
        </w:rPr>
        <w:t>.时间奖励</w:t>
      </w:r>
    </w:p>
    <w:p w:rsidR="00F265A5" w:rsidRPr="00F01A17" w:rsidRDefault="00391946">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机器人在规定时间内完成</w:t>
      </w:r>
      <w:r w:rsidRPr="00F01A17">
        <w:rPr>
          <w:rFonts w:ascii="仿宋" w:eastAsia="仿宋" w:hAnsi="仿宋" w:cs="宋体" w:hint="eastAsia"/>
          <w:b/>
          <w:color w:val="000000" w:themeColor="text1"/>
          <w:kern w:val="0"/>
          <w:szCs w:val="21"/>
          <w:lang w:bidi="ar"/>
        </w:rPr>
        <w:t>所有规定</w:t>
      </w:r>
      <w:r w:rsidR="00531D13" w:rsidRPr="00F01A17">
        <w:rPr>
          <w:rFonts w:ascii="仿宋" w:eastAsia="仿宋" w:hAnsi="仿宋" w:cs="宋体" w:hint="eastAsia"/>
          <w:b/>
          <w:color w:val="000000" w:themeColor="text1"/>
          <w:kern w:val="0"/>
          <w:szCs w:val="21"/>
          <w:lang w:bidi="ar"/>
        </w:rPr>
        <w:t>任务，且所有任务均有得分。</w:t>
      </w:r>
      <w:r w:rsidRPr="00F01A17">
        <w:rPr>
          <w:rFonts w:ascii="仿宋" w:eastAsia="仿宋" w:hAnsi="仿宋" w:cs="宋体" w:hint="eastAsia"/>
          <w:color w:val="000000" w:themeColor="text1"/>
          <w:kern w:val="0"/>
          <w:szCs w:val="21"/>
          <w:lang w:bidi="ar"/>
        </w:rPr>
        <w:t>每提前1秒钟奖励1</w:t>
      </w:r>
      <w:r w:rsidRPr="00F01A17">
        <w:rPr>
          <w:rFonts w:ascii="仿宋" w:eastAsia="仿宋" w:hAnsi="仿宋" w:cs="宋体" w:hint="eastAsia"/>
          <w:color w:val="000000" w:themeColor="text1"/>
          <w:kern w:val="0"/>
          <w:szCs w:val="21"/>
          <w:lang w:bidi="ar"/>
        </w:rPr>
        <w:lastRenderedPageBreak/>
        <w:t>分（</w:t>
      </w:r>
      <w:r w:rsidR="00531D13" w:rsidRPr="00F01A17">
        <w:rPr>
          <w:rFonts w:ascii="仿宋" w:eastAsia="仿宋" w:hAnsi="仿宋" w:cs="宋体" w:hint="eastAsia"/>
          <w:color w:val="000000" w:themeColor="text1"/>
          <w:kern w:val="0"/>
          <w:szCs w:val="21"/>
          <w:lang w:bidi="ar"/>
        </w:rPr>
        <w:t>采用去尾法</w:t>
      </w:r>
      <w:r w:rsidRPr="00F01A17">
        <w:rPr>
          <w:rFonts w:ascii="仿宋" w:eastAsia="仿宋" w:hAnsi="仿宋" w:cs="宋体" w:hint="eastAsia"/>
          <w:color w:val="000000" w:themeColor="text1"/>
          <w:kern w:val="0"/>
          <w:szCs w:val="21"/>
          <w:lang w:bidi="ar"/>
        </w:rPr>
        <w:t>，精确到秒），此为奖励分。</w:t>
      </w:r>
    </w:p>
    <w:p w:rsidR="00970F7F" w:rsidRPr="00F01A17" w:rsidRDefault="00970F7F">
      <w:pPr>
        <w:pStyle w:val="a5"/>
        <w:spacing w:line="360" w:lineRule="auto"/>
        <w:rPr>
          <w:rFonts w:ascii="仿宋" w:eastAsia="仿宋" w:hAnsi="仿宋" w:cs="宋体"/>
          <w:color w:val="000000" w:themeColor="text1"/>
          <w:kern w:val="0"/>
          <w:szCs w:val="21"/>
          <w:lang w:bidi="ar"/>
        </w:rPr>
      </w:pPr>
      <w:r w:rsidRPr="00F01A17">
        <w:rPr>
          <w:rFonts w:ascii="仿宋" w:eastAsia="仿宋" w:hAnsi="仿宋" w:hint="eastAsia"/>
          <w:color w:val="000000" w:themeColor="text1"/>
          <w:szCs w:val="21"/>
        </w:rPr>
        <w:t>时间奖励分：</w:t>
      </w:r>
      <w:r w:rsidRPr="00F01A17">
        <w:rPr>
          <w:rFonts w:ascii="仿宋" w:eastAsia="仿宋" w:hAnsi="仿宋"/>
          <w:color w:val="000000" w:themeColor="text1"/>
          <w:szCs w:val="21"/>
        </w:rPr>
        <w:t>180-</w:t>
      </w:r>
      <w:r w:rsidRPr="00F01A17">
        <w:rPr>
          <w:rFonts w:ascii="仿宋" w:eastAsia="仿宋" w:hAnsi="仿宋" w:hint="eastAsia"/>
          <w:color w:val="000000" w:themeColor="text1"/>
          <w:szCs w:val="21"/>
        </w:rPr>
        <w:t>完成任务时间（秒）*</w:t>
      </w:r>
      <w:r w:rsidRPr="00F01A17">
        <w:rPr>
          <w:rFonts w:ascii="仿宋" w:eastAsia="仿宋" w:hAnsi="仿宋"/>
          <w:color w:val="000000" w:themeColor="text1"/>
          <w:szCs w:val="21"/>
        </w:rPr>
        <w:t>1</w:t>
      </w:r>
    </w:p>
    <w:p w:rsidR="00F265A5" w:rsidRPr="00F01A17" w:rsidRDefault="00B20914" w:rsidP="001E5F81">
      <w:pPr>
        <w:pStyle w:val="a5"/>
        <w:spacing w:line="360" w:lineRule="auto"/>
        <w:ind w:firstLine="422"/>
        <w:rPr>
          <w:rFonts w:ascii="仿宋" w:eastAsia="仿宋" w:hAnsi="仿宋" w:cs="宋体"/>
          <w:b/>
          <w:bCs/>
          <w:color w:val="000000" w:themeColor="text1"/>
          <w:kern w:val="0"/>
          <w:szCs w:val="21"/>
          <w:lang w:bidi="ar"/>
        </w:rPr>
      </w:pPr>
      <w:r w:rsidRPr="00F01A17">
        <w:rPr>
          <w:rFonts w:ascii="仿宋" w:eastAsia="仿宋" w:hAnsi="仿宋" w:cs="宋体" w:hint="eastAsia"/>
          <w:b/>
          <w:bCs/>
          <w:color w:val="000000" w:themeColor="text1"/>
          <w:kern w:val="0"/>
          <w:szCs w:val="21"/>
          <w:lang w:bidi="ar"/>
        </w:rPr>
        <w:t>3</w:t>
      </w:r>
      <w:r w:rsidR="00391946" w:rsidRPr="00F01A17">
        <w:rPr>
          <w:rFonts w:ascii="仿宋" w:eastAsia="仿宋" w:hAnsi="仿宋" w:cs="宋体" w:hint="eastAsia"/>
          <w:b/>
          <w:bCs/>
          <w:color w:val="000000" w:themeColor="text1"/>
          <w:kern w:val="0"/>
          <w:szCs w:val="21"/>
          <w:lang w:bidi="ar"/>
        </w:rPr>
        <w:t>.特别提醒</w:t>
      </w:r>
    </w:p>
    <w:p w:rsidR="00744B4A" w:rsidRPr="00F01A17" w:rsidRDefault="00744B4A" w:rsidP="00744B4A">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本次发布的任务书是基本任务书，本届省级交流展示活动机器人项目任务书将会在本次发布的基本任务书的基础上进行适当的变化，例如：改变物品摆放的位置、或在机器人行进路线上设置障碍等。</w:t>
      </w:r>
    </w:p>
    <w:p w:rsidR="00F265A5" w:rsidRPr="00F01A17" w:rsidRDefault="00391946"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四、机器人要求</w:t>
      </w:r>
    </w:p>
    <w:p w:rsidR="00F265A5" w:rsidRPr="00F01A17" w:rsidRDefault="00391946">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1.利用成品双足人形机器人或多足仿生类机器人加以改造或自行设计并制作的机器人均可参加，提倡使用开源硬件和软件自行设计制作机器人。</w:t>
      </w:r>
    </w:p>
    <w:p w:rsidR="00F265A5" w:rsidRPr="00F01A17" w:rsidRDefault="00391946">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2.机器人在出发区域内的最大尺寸长、宽和高分别不超过30cm、30cm和50cm，离开出发区域后尺寸不作限制，重量不限。</w:t>
      </w:r>
    </w:p>
    <w:p w:rsidR="00F265A5" w:rsidRPr="00F01A17" w:rsidRDefault="00391946">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3.机器人一旦启动，就只能受自带的控制器中的程序控制。队员一般不得接触机器人（重试的情况除外）。</w:t>
      </w:r>
    </w:p>
    <w:p w:rsidR="00F265A5" w:rsidRPr="00F01A17" w:rsidRDefault="00391946">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4.机器人开始任务前其垂直投影不能超过出发区域（含黑边框），机器人的朝向由学生自行决定。</w:t>
      </w:r>
    </w:p>
    <w:p w:rsidR="00F265A5" w:rsidRPr="00F01A17" w:rsidRDefault="00391946">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5.机器人完成基本任务和挑战任务时长为</w:t>
      </w:r>
      <w:r w:rsidR="00445834" w:rsidRPr="00F01A17">
        <w:rPr>
          <w:rFonts w:ascii="仿宋" w:eastAsia="仿宋" w:hAnsi="仿宋"/>
          <w:color w:val="000000" w:themeColor="text1"/>
          <w:szCs w:val="21"/>
        </w:rPr>
        <w:t>180</w:t>
      </w:r>
      <w:r w:rsidR="00445834" w:rsidRPr="00F01A17">
        <w:rPr>
          <w:rFonts w:ascii="仿宋" w:eastAsia="仿宋" w:hAnsi="仿宋" w:hint="eastAsia"/>
          <w:color w:val="000000" w:themeColor="text1"/>
          <w:szCs w:val="21"/>
        </w:rPr>
        <w:t>秒</w:t>
      </w:r>
      <w:r w:rsidRPr="00F01A17">
        <w:rPr>
          <w:rFonts w:ascii="仿宋" w:eastAsia="仿宋" w:hAnsi="仿宋" w:hint="eastAsia"/>
          <w:color w:val="000000" w:themeColor="text1"/>
          <w:szCs w:val="21"/>
        </w:rPr>
        <w:t>，在规定时间内完成的任务有效。</w:t>
      </w:r>
    </w:p>
    <w:p w:rsidR="00F265A5" w:rsidRPr="00F01A17" w:rsidRDefault="00391946">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6.机器人从出发区内启动时开始计时，完成任务后计时停止。</w:t>
      </w:r>
    </w:p>
    <w:p w:rsidR="00F265A5" w:rsidRPr="00F01A17" w:rsidRDefault="00391946" w:rsidP="001E5F81">
      <w:pPr>
        <w:spacing w:line="360" w:lineRule="auto"/>
        <w:ind w:firstLineChars="200" w:firstLine="422"/>
        <w:rPr>
          <w:rFonts w:ascii="仿宋" w:eastAsia="仿宋" w:hAnsi="仿宋" w:cs="宋体"/>
          <w:b/>
          <w:bCs/>
          <w:color w:val="000000" w:themeColor="text1"/>
          <w:szCs w:val="21"/>
        </w:rPr>
      </w:pPr>
      <w:r w:rsidRPr="00F01A17">
        <w:rPr>
          <w:rFonts w:ascii="仿宋" w:eastAsia="仿宋" w:hAnsi="仿宋" w:cs="宋体" w:hint="eastAsia"/>
          <w:b/>
          <w:bCs/>
          <w:color w:val="000000" w:themeColor="text1"/>
          <w:szCs w:val="21"/>
        </w:rPr>
        <w:t>五、赛制</w:t>
      </w:r>
    </w:p>
    <w:p w:rsidR="00F265A5" w:rsidRPr="00F01A17" w:rsidRDefault="00391946">
      <w:pPr>
        <w:pStyle w:val="a5"/>
        <w:spacing w:line="360" w:lineRule="auto"/>
        <w:rPr>
          <w:rFonts w:ascii="仿宋" w:eastAsia="仿宋" w:hAnsi="仿宋" w:cstheme="minorEastAsia"/>
          <w:color w:val="000000" w:themeColor="text1"/>
          <w:kern w:val="0"/>
          <w:szCs w:val="21"/>
          <w:lang w:bidi="ar"/>
        </w:rPr>
      </w:pPr>
      <w:r w:rsidRPr="00F01A17">
        <w:rPr>
          <w:rFonts w:ascii="仿宋" w:eastAsia="仿宋" w:hAnsi="仿宋" w:cstheme="minorEastAsia" w:hint="eastAsia"/>
          <w:color w:val="000000" w:themeColor="text1"/>
          <w:kern w:val="0"/>
          <w:szCs w:val="21"/>
          <w:lang w:bidi="ar"/>
        </w:rPr>
        <w:t>1.比赛不分初赛与复赛，比赛进行两轮。</w:t>
      </w:r>
    </w:p>
    <w:p w:rsidR="00F265A5" w:rsidRPr="00F01A17" w:rsidRDefault="00391946">
      <w:pPr>
        <w:pStyle w:val="a5"/>
        <w:widowControl/>
        <w:spacing w:line="360" w:lineRule="auto"/>
        <w:jc w:val="left"/>
        <w:rPr>
          <w:rFonts w:ascii="仿宋" w:eastAsia="仿宋" w:hAnsi="仿宋" w:cstheme="minorEastAsia"/>
          <w:color w:val="000000" w:themeColor="text1"/>
          <w:kern w:val="0"/>
          <w:szCs w:val="21"/>
          <w:lang w:bidi="ar"/>
        </w:rPr>
      </w:pPr>
      <w:r w:rsidRPr="00F01A17">
        <w:rPr>
          <w:rFonts w:ascii="仿宋" w:eastAsia="仿宋" w:hAnsi="仿宋" w:cstheme="minorEastAsia" w:hint="eastAsia"/>
          <w:color w:val="000000" w:themeColor="text1"/>
          <w:kern w:val="0"/>
          <w:szCs w:val="21"/>
          <w:lang w:bidi="ar"/>
        </w:rPr>
        <w:t xml:space="preserve">2.单场比赛时间为 </w:t>
      </w:r>
      <w:r w:rsidR="00AF701C" w:rsidRPr="00F01A17">
        <w:rPr>
          <w:rFonts w:ascii="仿宋" w:eastAsia="仿宋" w:hAnsi="仿宋" w:cstheme="minorEastAsia" w:hint="eastAsia"/>
          <w:color w:val="000000" w:themeColor="text1"/>
          <w:kern w:val="0"/>
          <w:szCs w:val="21"/>
          <w:lang w:bidi="ar"/>
        </w:rPr>
        <w:t>180秒</w:t>
      </w:r>
      <w:r w:rsidRPr="00F01A17">
        <w:rPr>
          <w:rFonts w:ascii="仿宋" w:eastAsia="仿宋" w:hAnsi="仿宋" w:cstheme="minorEastAsia" w:hint="eastAsia"/>
          <w:color w:val="000000" w:themeColor="text1"/>
          <w:kern w:val="0"/>
          <w:szCs w:val="21"/>
          <w:lang w:bidi="ar"/>
        </w:rPr>
        <w:t>。在比赛开始后，按抽签确定的参赛队编号轮流上场比赛。</w:t>
      </w:r>
    </w:p>
    <w:p w:rsidR="00F265A5" w:rsidRPr="00F01A17" w:rsidRDefault="00391946" w:rsidP="001E5F81">
      <w:pPr>
        <w:spacing w:line="360" w:lineRule="auto"/>
        <w:ind w:firstLineChars="200" w:firstLine="422"/>
        <w:rPr>
          <w:rFonts w:ascii="仿宋" w:eastAsia="仿宋" w:hAnsi="仿宋" w:cs="宋体"/>
          <w:b/>
          <w:bCs/>
          <w:color w:val="000000" w:themeColor="text1"/>
          <w:szCs w:val="21"/>
        </w:rPr>
      </w:pPr>
      <w:r w:rsidRPr="00F01A17">
        <w:rPr>
          <w:rFonts w:ascii="仿宋" w:eastAsia="仿宋" w:hAnsi="仿宋" w:cs="宋体" w:hint="eastAsia"/>
          <w:b/>
          <w:bCs/>
          <w:color w:val="000000" w:themeColor="text1"/>
          <w:szCs w:val="21"/>
        </w:rPr>
        <w:t>六、比赛流程</w:t>
      </w:r>
    </w:p>
    <w:p w:rsidR="00F265A5" w:rsidRPr="00F01A17" w:rsidRDefault="00391946">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1.参赛选手不得携带U盘、手机等任何具有存储功能的设备进入场地。</w:t>
      </w:r>
    </w:p>
    <w:p w:rsidR="00F265A5" w:rsidRPr="00F01A17" w:rsidRDefault="00391946">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2.调试阶段。调试时间第一轮90分钟，第二轮30分钟，线下赛由项目裁判长根据现场</w:t>
      </w:r>
      <w:r w:rsidRPr="00F01A17">
        <w:rPr>
          <w:rFonts w:ascii="仿宋" w:eastAsia="仿宋" w:hAnsi="仿宋" w:cs="宋体" w:hint="eastAsia"/>
          <w:color w:val="000000" w:themeColor="text1"/>
          <w:kern w:val="0"/>
          <w:lang w:bidi="ar"/>
        </w:rPr>
        <w:t>情况予以调整</w:t>
      </w:r>
      <w:r w:rsidRPr="00F01A17">
        <w:rPr>
          <w:rFonts w:ascii="仿宋" w:eastAsia="仿宋" w:hAnsi="仿宋" w:cs="宋体" w:hint="eastAsia"/>
          <w:color w:val="000000" w:themeColor="text1"/>
          <w:kern w:val="0"/>
          <w:szCs w:val="21"/>
          <w:lang w:bidi="ar"/>
        </w:rPr>
        <w:t>，</w:t>
      </w:r>
      <w:r w:rsidRPr="00F01A17">
        <w:rPr>
          <w:rFonts w:ascii="仿宋" w:eastAsia="仿宋" w:hAnsi="仿宋" w:cs="宋体" w:hint="eastAsia"/>
          <w:color w:val="000000" w:themeColor="text1"/>
          <w:szCs w:val="21"/>
        </w:rPr>
        <w:t>在调试时间结束后，竞赛选手需关闭机器人电源，按裁判要求贴好自己的参赛队编号，上交机器人统一封存，上场前不得修改程序和硬件设备。参赛队编号由赛前统一抽签确定，参赛队编号为该参赛队比赛顺序的依据。</w:t>
      </w:r>
    </w:p>
    <w:p w:rsidR="00F265A5" w:rsidRPr="00F01A17" w:rsidRDefault="00391946">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3.在比赛正式开始时，参赛选手听裁判的口令才可以取走自己的机器人参加比赛。</w:t>
      </w:r>
    </w:p>
    <w:p w:rsidR="00F265A5" w:rsidRPr="00F01A17" w:rsidRDefault="00391946">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4.竞赛阶段。竞赛分两轮，每一轮参赛队员确认已准备好后，举手示意，裁判员发出开始指令后即可启动机器人。在裁判员发出启动信号前启动机器人将被警告或处罚。机器人一旦离开起始区，选手不能再碰触机器人。机器人从</w:t>
      </w:r>
      <w:proofErr w:type="gramStart"/>
      <w:r w:rsidRPr="00F01A17">
        <w:rPr>
          <w:rFonts w:ascii="仿宋" w:eastAsia="仿宋" w:hAnsi="仿宋" w:cs="宋体" w:hint="eastAsia"/>
          <w:color w:val="000000" w:themeColor="text1"/>
          <w:kern w:val="0"/>
          <w:szCs w:val="21"/>
          <w:lang w:bidi="ar"/>
        </w:rPr>
        <w:t>起始区</w:t>
      </w:r>
      <w:proofErr w:type="gramEnd"/>
      <w:r w:rsidRPr="00F01A17">
        <w:rPr>
          <w:rFonts w:ascii="仿宋" w:eastAsia="仿宋" w:hAnsi="仿宋" w:cs="宋体" w:hint="eastAsia"/>
          <w:color w:val="000000" w:themeColor="text1"/>
          <w:kern w:val="0"/>
          <w:szCs w:val="21"/>
          <w:lang w:bidi="ar"/>
        </w:rPr>
        <w:t>出发后去完成任务，第一轮比赛结</w:t>
      </w:r>
      <w:r w:rsidRPr="00F01A17">
        <w:rPr>
          <w:rFonts w:ascii="仿宋" w:eastAsia="仿宋" w:hAnsi="仿宋" w:cs="宋体" w:hint="eastAsia"/>
          <w:color w:val="000000" w:themeColor="text1"/>
          <w:kern w:val="0"/>
          <w:szCs w:val="21"/>
          <w:lang w:bidi="ar"/>
        </w:rPr>
        <w:lastRenderedPageBreak/>
        <w:t>束后，参赛队员需要将机器人放回封存区，等待第二轮比赛。</w:t>
      </w:r>
    </w:p>
    <w:p w:rsidR="00F265A5" w:rsidRPr="00F01A17" w:rsidRDefault="00391946">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5.如场地出现意外损坏，比赛将暂停，裁判应尽快将之修复。如果裁判认定某一队故意破坏竞赛场地，该队将受到警告，严重者将取消其比赛资格。</w:t>
      </w:r>
    </w:p>
    <w:p w:rsidR="00F265A5" w:rsidRPr="00F01A17" w:rsidRDefault="00391946">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6.结束比赛 </w:t>
      </w:r>
    </w:p>
    <w:p w:rsidR="00F265A5" w:rsidRPr="00F01A17" w:rsidRDefault="00391946">
      <w:pPr>
        <w:pStyle w:val="a5"/>
        <w:spacing w:line="360" w:lineRule="auto"/>
        <w:ind w:left="420" w:firstLineChars="0" w:firstLine="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w:t>
      </w:r>
      <w:r w:rsidR="00AF701C" w:rsidRPr="00F01A17">
        <w:rPr>
          <w:rFonts w:ascii="仿宋" w:eastAsia="仿宋" w:hAnsi="仿宋" w:cs="宋体"/>
          <w:color w:val="000000" w:themeColor="text1"/>
          <w:kern w:val="0"/>
          <w:szCs w:val="21"/>
          <w:lang w:bidi="ar"/>
        </w:rPr>
        <w:t>180</w:t>
      </w:r>
      <w:r w:rsidR="00AF701C" w:rsidRPr="00F01A17">
        <w:rPr>
          <w:rFonts w:ascii="仿宋" w:eastAsia="仿宋" w:hAnsi="仿宋" w:cs="宋体" w:hint="eastAsia"/>
          <w:color w:val="000000" w:themeColor="text1"/>
          <w:kern w:val="0"/>
          <w:szCs w:val="21"/>
          <w:lang w:bidi="ar"/>
        </w:rPr>
        <w:t>秒</w:t>
      </w:r>
      <w:r w:rsidRPr="00F01A17">
        <w:rPr>
          <w:rFonts w:ascii="仿宋" w:eastAsia="仿宋" w:hAnsi="仿宋" w:cs="宋体" w:hint="eastAsia"/>
          <w:color w:val="000000" w:themeColor="text1"/>
          <w:kern w:val="0"/>
          <w:szCs w:val="21"/>
          <w:lang w:bidi="ar"/>
        </w:rPr>
        <w:t>倒计时到 0。</w:t>
      </w:r>
    </w:p>
    <w:p w:rsidR="00F265A5" w:rsidRPr="00F01A17" w:rsidRDefault="00391946">
      <w:pPr>
        <w:pStyle w:val="a5"/>
        <w:spacing w:line="360" w:lineRule="auto"/>
        <w:ind w:left="420" w:firstLineChars="0" w:firstLine="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（2）参赛队员向裁判示意要结束比赛。</w:t>
      </w:r>
    </w:p>
    <w:p w:rsidR="00F265A5" w:rsidRPr="00F01A17" w:rsidRDefault="00391946">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7.</w:t>
      </w:r>
      <w:r w:rsidR="00114F6C" w:rsidRPr="00F01A17">
        <w:rPr>
          <w:rFonts w:ascii="仿宋" w:eastAsia="仿宋" w:hAnsi="仿宋" w:cs="宋体" w:hint="eastAsia"/>
          <w:color w:val="000000" w:themeColor="text1"/>
          <w:kern w:val="0"/>
          <w:szCs w:val="21"/>
          <w:lang w:bidi="ar"/>
        </w:rPr>
        <w:t>关于重试</w:t>
      </w:r>
    </w:p>
    <w:p w:rsidR="00F265A5" w:rsidRPr="00F01A17" w:rsidRDefault="00391946">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（1）在</w:t>
      </w:r>
      <w:r w:rsidR="00AF701C" w:rsidRPr="00F01A17">
        <w:rPr>
          <w:rFonts w:ascii="仿宋" w:eastAsia="仿宋" w:hAnsi="仿宋" w:cs="宋体"/>
          <w:color w:val="000000" w:themeColor="text1"/>
          <w:kern w:val="0"/>
          <w:szCs w:val="21"/>
          <w:lang w:bidi="ar"/>
        </w:rPr>
        <w:t>180</w:t>
      </w:r>
      <w:r w:rsidR="00AF701C" w:rsidRPr="00F01A17">
        <w:rPr>
          <w:rFonts w:ascii="仿宋" w:eastAsia="仿宋" w:hAnsi="仿宋" w:cs="宋体" w:hint="eastAsia"/>
          <w:color w:val="000000" w:themeColor="text1"/>
          <w:kern w:val="0"/>
          <w:szCs w:val="21"/>
          <w:lang w:bidi="ar"/>
        </w:rPr>
        <w:t>秒</w:t>
      </w:r>
      <w:r w:rsidRPr="00F01A17">
        <w:rPr>
          <w:rFonts w:ascii="仿宋" w:eastAsia="仿宋" w:hAnsi="仿宋" w:cs="宋体" w:hint="eastAsia"/>
          <w:color w:val="000000" w:themeColor="text1"/>
          <w:kern w:val="0"/>
          <w:szCs w:val="21"/>
          <w:lang w:bidi="ar"/>
        </w:rPr>
        <w:t xml:space="preserve">的比赛时间内，参赛队可以进行重试。 </w:t>
      </w:r>
    </w:p>
    <w:p w:rsidR="00F265A5" w:rsidRPr="00F01A17" w:rsidRDefault="00391946">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（2）需要</w:t>
      </w:r>
      <w:proofErr w:type="gramStart"/>
      <w:r w:rsidRPr="00F01A17">
        <w:rPr>
          <w:rFonts w:ascii="仿宋" w:eastAsia="仿宋" w:hAnsi="仿宋" w:cs="宋体" w:hint="eastAsia"/>
          <w:color w:val="000000" w:themeColor="text1"/>
          <w:kern w:val="0"/>
          <w:szCs w:val="21"/>
          <w:lang w:bidi="ar"/>
        </w:rPr>
        <w:t>重试选手</w:t>
      </w:r>
      <w:proofErr w:type="gramEnd"/>
      <w:r w:rsidRPr="00F01A17">
        <w:rPr>
          <w:rFonts w:ascii="仿宋" w:eastAsia="仿宋" w:hAnsi="仿宋" w:cs="宋体" w:hint="eastAsia"/>
          <w:color w:val="000000" w:themeColor="text1"/>
          <w:kern w:val="0"/>
          <w:szCs w:val="21"/>
          <w:lang w:bidi="ar"/>
        </w:rPr>
        <w:t xml:space="preserve">应先向裁判申请，裁判许可后，方可接触要重试的机器人并把它搬回出发区。 </w:t>
      </w:r>
    </w:p>
    <w:p w:rsidR="00F265A5" w:rsidRPr="00F01A17" w:rsidRDefault="00391946">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（3）比赛计时不因重试而停止。 </w:t>
      </w:r>
    </w:p>
    <w:p w:rsidR="00F265A5" w:rsidRPr="00F01A17" w:rsidRDefault="00391946">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（4）选择重试后，已获得的所有得分清零。 </w:t>
      </w:r>
    </w:p>
    <w:p w:rsidR="00F265A5" w:rsidRPr="00F01A17" w:rsidRDefault="00391946">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（5）参赛队员应将场地内的模型恢复初始状态，并向裁判示意。 </w:t>
      </w:r>
    </w:p>
    <w:p w:rsidR="00F265A5" w:rsidRPr="00F01A17" w:rsidRDefault="00391946">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（6）完成必要的操作后，在裁判的允许下，参赛队员重新启动自己的机器人。 </w:t>
      </w:r>
    </w:p>
    <w:p w:rsidR="00F265A5" w:rsidRPr="00F01A17" w:rsidRDefault="00391946">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（7）重试不扣分。</w:t>
      </w:r>
    </w:p>
    <w:p w:rsidR="00F265A5" w:rsidRPr="00F01A17" w:rsidRDefault="00391946" w:rsidP="001E5F81">
      <w:pPr>
        <w:spacing w:line="360" w:lineRule="auto"/>
        <w:ind w:firstLineChars="200" w:firstLine="422"/>
        <w:rPr>
          <w:rFonts w:ascii="仿宋" w:eastAsia="仿宋" w:hAnsi="仿宋" w:cs="宋体"/>
          <w:b/>
          <w:bCs/>
          <w:color w:val="000000" w:themeColor="text1"/>
          <w:szCs w:val="21"/>
        </w:rPr>
      </w:pPr>
      <w:r w:rsidRPr="00F01A17">
        <w:rPr>
          <w:rFonts w:ascii="仿宋" w:eastAsia="仿宋" w:hAnsi="仿宋" w:cs="宋体" w:hint="eastAsia"/>
          <w:b/>
          <w:bCs/>
          <w:color w:val="000000" w:themeColor="text1"/>
          <w:szCs w:val="21"/>
        </w:rPr>
        <w:t>七、评分标准</w:t>
      </w:r>
    </w:p>
    <w:p w:rsidR="00F265A5" w:rsidRPr="00F01A17" w:rsidRDefault="00391946">
      <w:pPr>
        <w:pStyle w:val="a5"/>
        <w:spacing w:line="440" w:lineRule="exac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1.每轮得分=</w:t>
      </w:r>
      <w:r w:rsidR="00B20914" w:rsidRPr="00F01A17">
        <w:rPr>
          <w:rFonts w:ascii="仿宋" w:eastAsia="仿宋" w:hAnsi="仿宋" w:cs="宋体" w:hint="eastAsia"/>
          <w:color w:val="000000" w:themeColor="text1"/>
          <w:kern w:val="0"/>
          <w:szCs w:val="21"/>
          <w:lang w:bidi="ar"/>
        </w:rPr>
        <w:t>实际场地任务</w:t>
      </w:r>
      <w:r w:rsidRPr="00F01A17">
        <w:rPr>
          <w:rFonts w:ascii="仿宋" w:eastAsia="仿宋" w:hAnsi="仿宋" w:cs="宋体" w:hint="eastAsia"/>
          <w:color w:val="000000" w:themeColor="text1"/>
          <w:kern w:val="0"/>
          <w:szCs w:val="21"/>
          <w:lang w:bidi="ar"/>
        </w:rPr>
        <w:t>得分</w:t>
      </w:r>
      <w:r w:rsidR="00C6273F" w:rsidRPr="00F01A17">
        <w:rPr>
          <w:rFonts w:ascii="仿宋" w:eastAsia="仿宋" w:hAnsi="仿宋" w:cs="宋体" w:hint="eastAsia"/>
          <w:color w:val="000000" w:themeColor="text1"/>
          <w:kern w:val="0"/>
          <w:szCs w:val="21"/>
          <w:lang w:bidi="ar"/>
        </w:rPr>
        <w:t>+时间分</w:t>
      </w:r>
      <w:r w:rsidRPr="00F01A17">
        <w:rPr>
          <w:rFonts w:ascii="仿宋" w:eastAsia="仿宋" w:hAnsi="仿宋" w:cs="宋体" w:hint="eastAsia"/>
          <w:color w:val="000000" w:themeColor="text1"/>
          <w:kern w:val="0"/>
          <w:szCs w:val="21"/>
          <w:lang w:bidi="ar"/>
        </w:rPr>
        <w:t>。</w:t>
      </w:r>
    </w:p>
    <w:p w:rsidR="00F265A5" w:rsidRPr="00F01A17" w:rsidRDefault="00391946">
      <w:pPr>
        <w:pStyle w:val="a5"/>
        <w:spacing w:line="440" w:lineRule="exac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2.在竞赛中，每个参赛队有两轮比赛机会，最终成绩为两轮得分相加数。</w:t>
      </w:r>
    </w:p>
    <w:p w:rsidR="00F265A5" w:rsidRPr="00F01A17" w:rsidRDefault="00391946">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3.最终以得分最高的机器人胜出。</w:t>
      </w:r>
    </w:p>
    <w:p w:rsidR="00F265A5" w:rsidRPr="00F01A17" w:rsidRDefault="00391946">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4.参赛队伍的得分不能为负分，最低为零分。</w:t>
      </w:r>
    </w:p>
    <w:p w:rsidR="00F265A5" w:rsidRPr="00F01A17" w:rsidRDefault="00391946">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5.排名</w:t>
      </w:r>
    </w:p>
    <w:p w:rsidR="00F265A5" w:rsidRPr="00F01A17" w:rsidRDefault="00391946">
      <w:pPr>
        <w:widowControl/>
        <w:spacing w:line="360" w:lineRule="auto"/>
        <w:ind w:firstLineChars="200" w:firstLine="42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某一组别的全部比赛结束后，按参赛队</w:t>
      </w:r>
      <w:r w:rsidR="00037A0D" w:rsidRPr="00F01A17">
        <w:rPr>
          <w:rFonts w:ascii="仿宋" w:eastAsia="仿宋" w:hAnsi="仿宋" w:cs="宋体" w:hint="eastAsia"/>
          <w:color w:val="000000" w:themeColor="text1"/>
          <w:kern w:val="0"/>
          <w:szCs w:val="21"/>
          <w:lang w:bidi="ar"/>
        </w:rPr>
        <w:t>两</w:t>
      </w:r>
      <w:r w:rsidRPr="00F01A17">
        <w:rPr>
          <w:rFonts w:ascii="仿宋" w:eastAsia="仿宋" w:hAnsi="仿宋" w:cs="宋体" w:hint="eastAsia"/>
          <w:color w:val="000000" w:themeColor="text1"/>
          <w:kern w:val="0"/>
          <w:szCs w:val="21"/>
          <w:lang w:bidi="ar"/>
        </w:rPr>
        <w:t>轮</w:t>
      </w:r>
      <w:r w:rsidR="00037A0D" w:rsidRPr="00F01A17">
        <w:rPr>
          <w:rFonts w:ascii="仿宋" w:eastAsia="仿宋" w:hAnsi="仿宋" w:cs="宋体" w:hint="eastAsia"/>
          <w:color w:val="000000" w:themeColor="text1"/>
          <w:kern w:val="0"/>
          <w:szCs w:val="21"/>
          <w:lang w:bidi="ar"/>
        </w:rPr>
        <w:t>总</w:t>
      </w:r>
      <w:r w:rsidRPr="00F01A17">
        <w:rPr>
          <w:rFonts w:ascii="仿宋" w:eastAsia="仿宋" w:hAnsi="仿宋" w:cs="宋体" w:hint="eastAsia"/>
          <w:color w:val="000000" w:themeColor="text1"/>
          <w:kern w:val="0"/>
          <w:szCs w:val="21"/>
          <w:lang w:bidi="ar"/>
        </w:rPr>
        <w:t>分进行排名。如果出现平分情况，按以下顺序破平：</w:t>
      </w:r>
    </w:p>
    <w:p w:rsidR="00F265A5" w:rsidRPr="00F01A17" w:rsidRDefault="00391946">
      <w:pPr>
        <w:spacing w:line="440" w:lineRule="exact"/>
        <w:ind w:firstLine="42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（1）单轮成绩高者在先。</w:t>
      </w:r>
    </w:p>
    <w:p w:rsidR="00F265A5" w:rsidRPr="00F01A17" w:rsidRDefault="00391946">
      <w:pPr>
        <w:spacing w:line="440" w:lineRule="exact"/>
        <w:ind w:firstLine="42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（2）两轮剩余时间分之和高者在先。</w:t>
      </w:r>
    </w:p>
    <w:p w:rsidR="00F265A5" w:rsidRPr="00F01A17" w:rsidRDefault="00391946" w:rsidP="00FC6524">
      <w:pPr>
        <w:spacing w:line="440" w:lineRule="exact"/>
        <w:ind w:firstLine="42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（3）重量小的队在先。</w:t>
      </w:r>
    </w:p>
    <w:p w:rsidR="00C4280B" w:rsidRPr="00F01A17" w:rsidRDefault="00C4280B" w:rsidP="00FC6524">
      <w:pPr>
        <w:spacing w:line="440" w:lineRule="exact"/>
        <w:ind w:firstLine="420"/>
        <w:rPr>
          <w:rFonts w:ascii="仿宋" w:eastAsia="仿宋" w:hAnsi="仿宋" w:cs="宋体"/>
          <w:color w:val="000000" w:themeColor="text1"/>
          <w:kern w:val="0"/>
          <w:szCs w:val="21"/>
          <w:lang w:bidi="ar"/>
        </w:rPr>
      </w:pPr>
    </w:p>
    <w:p w:rsidR="00C4280B" w:rsidRPr="00F01A17" w:rsidRDefault="00C4280B" w:rsidP="00FC6524">
      <w:pPr>
        <w:spacing w:line="440" w:lineRule="exact"/>
        <w:ind w:firstLine="420"/>
        <w:rPr>
          <w:rFonts w:ascii="仿宋" w:eastAsia="仿宋" w:hAnsi="仿宋" w:cs="宋体"/>
          <w:color w:val="000000" w:themeColor="text1"/>
          <w:kern w:val="0"/>
          <w:szCs w:val="21"/>
          <w:lang w:bidi="ar"/>
        </w:rPr>
      </w:pPr>
    </w:p>
    <w:p w:rsidR="00F265A5" w:rsidRPr="00F01A17" w:rsidRDefault="00F265A5">
      <w:pPr>
        <w:spacing w:line="440" w:lineRule="exact"/>
        <w:ind w:firstLine="420"/>
        <w:rPr>
          <w:rFonts w:ascii="仿宋" w:eastAsia="仿宋" w:hAnsi="仿宋" w:cs="宋体"/>
          <w:color w:val="000000" w:themeColor="text1"/>
          <w:kern w:val="0"/>
          <w:szCs w:val="21"/>
          <w:lang w:bidi="ar"/>
        </w:rPr>
      </w:pPr>
    </w:p>
    <w:p w:rsidR="00F265A5" w:rsidRPr="00F01A17" w:rsidRDefault="00F265A5">
      <w:pPr>
        <w:widowControl/>
        <w:jc w:val="left"/>
        <w:rPr>
          <w:rFonts w:ascii="仿宋" w:eastAsia="仿宋" w:hAnsi="仿宋"/>
          <w:color w:val="000000" w:themeColor="text1"/>
          <w:szCs w:val="21"/>
        </w:rPr>
      </w:pP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645"/>
        <w:gridCol w:w="183"/>
        <w:gridCol w:w="1701"/>
        <w:gridCol w:w="992"/>
        <w:gridCol w:w="945"/>
        <w:gridCol w:w="7"/>
        <w:gridCol w:w="893"/>
        <w:gridCol w:w="7"/>
      </w:tblGrid>
      <w:tr w:rsidR="00F01A17" w:rsidRPr="00F01A17">
        <w:trPr>
          <w:trHeight w:val="383"/>
          <w:jc w:val="center"/>
        </w:trPr>
        <w:tc>
          <w:tcPr>
            <w:tcW w:w="9502" w:type="dxa"/>
            <w:gridSpan w:val="9"/>
            <w:shd w:val="clear" w:color="auto" w:fill="FFFFFF"/>
          </w:tcPr>
          <w:p w:rsidR="00F265A5" w:rsidRPr="00F01A17" w:rsidRDefault="00744B4A">
            <w:pPr>
              <w:jc w:val="center"/>
              <w:rPr>
                <w:rFonts w:ascii="仿宋" w:eastAsia="仿宋" w:hAnsi="仿宋"/>
                <w:b/>
                <w:bCs/>
                <w:color w:val="000000" w:themeColor="text1"/>
                <w:szCs w:val="21"/>
              </w:rPr>
            </w:pPr>
            <w:r w:rsidRPr="00F01A17">
              <w:rPr>
                <w:rFonts w:ascii="仿宋" w:eastAsia="仿宋" w:hAnsi="仿宋" w:hint="eastAsia"/>
                <w:color w:val="000000" w:themeColor="text1"/>
                <w:sz w:val="30"/>
                <w:szCs w:val="30"/>
              </w:rPr>
              <w:lastRenderedPageBreak/>
              <w:t>智能</w:t>
            </w:r>
            <w:r w:rsidR="00391946" w:rsidRPr="00F01A17">
              <w:rPr>
                <w:rFonts w:ascii="仿宋" w:eastAsia="仿宋" w:hAnsi="仿宋" w:hint="eastAsia"/>
                <w:color w:val="000000" w:themeColor="text1"/>
                <w:sz w:val="30"/>
                <w:szCs w:val="30"/>
              </w:rPr>
              <w:t>机器人项目（A类 小学组）评分表</w:t>
            </w:r>
          </w:p>
        </w:tc>
      </w:tr>
      <w:tr w:rsidR="00F01A17" w:rsidRPr="00F01A17" w:rsidTr="00970F7F">
        <w:trPr>
          <w:trHeight w:val="383"/>
          <w:jc w:val="center"/>
        </w:trPr>
        <w:tc>
          <w:tcPr>
            <w:tcW w:w="1129" w:type="dxa"/>
            <w:shd w:val="clear" w:color="auto" w:fill="FFFFFF"/>
          </w:tcPr>
          <w:p w:rsidR="00F265A5" w:rsidRPr="00F01A17" w:rsidRDefault="00391946">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编号</w:t>
            </w:r>
          </w:p>
        </w:tc>
        <w:tc>
          <w:tcPr>
            <w:tcW w:w="3645" w:type="dxa"/>
            <w:shd w:val="clear" w:color="auto" w:fill="FFFFFF"/>
          </w:tcPr>
          <w:p w:rsidR="00F265A5" w:rsidRPr="00F01A17" w:rsidRDefault="00F265A5">
            <w:pPr>
              <w:jc w:val="center"/>
              <w:rPr>
                <w:rFonts w:ascii="仿宋" w:eastAsia="仿宋" w:hAnsi="仿宋" w:cs="微软雅黑"/>
                <w:bCs/>
                <w:color w:val="000000" w:themeColor="text1"/>
                <w:kern w:val="0"/>
                <w:szCs w:val="21"/>
              </w:rPr>
            </w:pPr>
          </w:p>
        </w:tc>
        <w:tc>
          <w:tcPr>
            <w:tcW w:w="1884" w:type="dxa"/>
            <w:gridSpan w:val="2"/>
            <w:shd w:val="clear" w:color="auto" w:fill="FFFFFF"/>
          </w:tcPr>
          <w:p w:rsidR="00F265A5" w:rsidRPr="00F01A17" w:rsidRDefault="00391946">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参赛单位</w:t>
            </w:r>
          </w:p>
        </w:tc>
        <w:tc>
          <w:tcPr>
            <w:tcW w:w="2844" w:type="dxa"/>
            <w:gridSpan w:val="5"/>
            <w:shd w:val="clear" w:color="auto" w:fill="FFFFFF"/>
          </w:tcPr>
          <w:p w:rsidR="00F265A5" w:rsidRPr="00F01A17" w:rsidRDefault="00F265A5">
            <w:pPr>
              <w:spacing w:line="312" w:lineRule="auto"/>
              <w:jc w:val="center"/>
              <w:rPr>
                <w:rFonts w:ascii="仿宋" w:eastAsia="仿宋" w:hAnsi="仿宋" w:cs="微软雅黑"/>
                <w:bCs/>
                <w:color w:val="000000" w:themeColor="text1"/>
                <w:szCs w:val="21"/>
              </w:rPr>
            </w:pPr>
          </w:p>
        </w:tc>
      </w:tr>
      <w:tr w:rsidR="00F01A17" w:rsidRPr="00F01A17">
        <w:trPr>
          <w:trHeight w:val="383"/>
          <w:jc w:val="center"/>
        </w:trPr>
        <w:tc>
          <w:tcPr>
            <w:tcW w:w="1129" w:type="dxa"/>
            <w:shd w:val="clear" w:color="auto" w:fill="FFFFFF"/>
          </w:tcPr>
          <w:p w:rsidR="00F265A5" w:rsidRPr="00F01A17" w:rsidRDefault="00391946">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参赛队员</w:t>
            </w:r>
          </w:p>
        </w:tc>
        <w:tc>
          <w:tcPr>
            <w:tcW w:w="3645" w:type="dxa"/>
            <w:shd w:val="clear" w:color="auto" w:fill="FFFFFF"/>
          </w:tcPr>
          <w:p w:rsidR="00F265A5" w:rsidRPr="00F01A17" w:rsidRDefault="00F265A5">
            <w:pPr>
              <w:jc w:val="center"/>
              <w:rPr>
                <w:rFonts w:ascii="仿宋" w:eastAsia="仿宋" w:hAnsi="仿宋" w:cs="微软雅黑"/>
                <w:bCs/>
                <w:color w:val="000000" w:themeColor="text1"/>
                <w:kern w:val="0"/>
                <w:szCs w:val="21"/>
              </w:rPr>
            </w:pPr>
          </w:p>
        </w:tc>
        <w:tc>
          <w:tcPr>
            <w:tcW w:w="4728" w:type="dxa"/>
            <w:gridSpan w:val="7"/>
            <w:shd w:val="clear" w:color="auto" w:fill="FFFFFF"/>
          </w:tcPr>
          <w:p w:rsidR="00F265A5" w:rsidRPr="00F01A17" w:rsidRDefault="00F265A5">
            <w:pPr>
              <w:jc w:val="center"/>
              <w:rPr>
                <w:rFonts w:ascii="仿宋" w:eastAsia="仿宋" w:hAnsi="仿宋" w:cs="微软雅黑"/>
                <w:bCs/>
                <w:color w:val="000000" w:themeColor="text1"/>
                <w:kern w:val="0"/>
                <w:szCs w:val="21"/>
              </w:rPr>
            </w:pPr>
          </w:p>
        </w:tc>
      </w:tr>
      <w:tr w:rsidR="00F01A17" w:rsidRPr="00F01A17" w:rsidTr="00970F7F">
        <w:trPr>
          <w:gridAfter w:val="1"/>
          <w:wAfter w:w="7" w:type="dxa"/>
          <w:trHeight w:val="383"/>
          <w:jc w:val="center"/>
        </w:trPr>
        <w:tc>
          <w:tcPr>
            <w:tcW w:w="1129" w:type="dxa"/>
            <w:shd w:val="clear" w:color="auto" w:fill="FFFFFF"/>
          </w:tcPr>
          <w:p w:rsidR="00F265A5" w:rsidRPr="00F01A17" w:rsidRDefault="00391946">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任务</w:t>
            </w:r>
          </w:p>
        </w:tc>
        <w:tc>
          <w:tcPr>
            <w:tcW w:w="5529" w:type="dxa"/>
            <w:gridSpan w:val="3"/>
            <w:shd w:val="clear" w:color="auto" w:fill="FFFFFF"/>
          </w:tcPr>
          <w:p w:rsidR="00F265A5" w:rsidRPr="00F01A17" w:rsidRDefault="00391946">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任务描述</w:t>
            </w:r>
          </w:p>
        </w:tc>
        <w:tc>
          <w:tcPr>
            <w:tcW w:w="992" w:type="dxa"/>
            <w:shd w:val="clear" w:color="auto" w:fill="FFFFFF"/>
          </w:tcPr>
          <w:p w:rsidR="00F265A5" w:rsidRPr="00F01A17" w:rsidRDefault="00391946">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分值</w:t>
            </w:r>
          </w:p>
        </w:tc>
        <w:tc>
          <w:tcPr>
            <w:tcW w:w="945" w:type="dxa"/>
            <w:shd w:val="clear" w:color="auto" w:fill="FFFFFF"/>
          </w:tcPr>
          <w:p w:rsidR="00F265A5" w:rsidRPr="00F01A17" w:rsidRDefault="00391946">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第一轮</w:t>
            </w:r>
          </w:p>
        </w:tc>
        <w:tc>
          <w:tcPr>
            <w:tcW w:w="900" w:type="dxa"/>
            <w:gridSpan w:val="2"/>
            <w:shd w:val="clear" w:color="auto" w:fill="FFFFFF"/>
          </w:tcPr>
          <w:p w:rsidR="00F265A5" w:rsidRPr="00F01A17" w:rsidRDefault="00391946">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第二轮</w:t>
            </w:r>
          </w:p>
        </w:tc>
      </w:tr>
      <w:tr w:rsidR="00F01A17" w:rsidRPr="00F01A17" w:rsidTr="00970F7F">
        <w:trPr>
          <w:gridAfter w:val="1"/>
          <w:wAfter w:w="7" w:type="dxa"/>
          <w:trHeight w:val="232"/>
          <w:jc w:val="center"/>
        </w:trPr>
        <w:tc>
          <w:tcPr>
            <w:tcW w:w="1129" w:type="dxa"/>
            <w:vMerge w:val="restart"/>
            <w:shd w:val="clear" w:color="auto" w:fill="FFFFFF"/>
            <w:vAlign w:val="center"/>
          </w:tcPr>
          <w:p w:rsidR="00744B4A" w:rsidRPr="00F01A17" w:rsidRDefault="00744B4A" w:rsidP="00970F7F">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基础任务</w:t>
            </w:r>
          </w:p>
        </w:tc>
        <w:tc>
          <w:tcPr>
            <w:tcW w:w="5529" w:type="dxa"/>
            <w:gridSpan w:val="3"/>
            <w:shd w:val="clear" w:color="auto" w:fill="FFFFFF"/>
            <w:vAlign w:val="center"/>
          </w:tcPr>
          <w:p w:rsidR="00744B4A" w:rsidRPr="00F01A17" w:rsidRDefault="007F34ED" w:rsidP="0063533F">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机器人从出发区</w:t>
            </w:r>
            <w:r w:rsidR="0063533F" w:rsidRPr="00F01A17">
              <w:rPr>
                <w:rFonts w:ascii="仿宋" w:eastAsia="仿宋" w:hAnsi="仿宋" w:hint="eastAsia"/>
                <w:color w:val="000000" w:themeColor="text1"/>
                <w:sz w:val="18"/>
                <w:szCs w:val="18"/>
              </w:rPr>
              <w:t>携带</w:t>
            </w:r>
            <w:r w:rsidRPr="00F01A17">
              <w:rPr>
                <w:rFonts w:ascii="仿宋" w:eastAsia="仿宋" w:hAnsi="仿宋" w:hint="eastAsia"/>
                <w:color w:val="000000" w:themeColor="text1"/>
                <w:sz w:val="18"/>
                <w:szCs w:val="18"/>
              </w:rPr>
              <w:t>桥面完全进入任务区</w:t>
            </w:r>
          </w:p>
        </w:tc>
        <w:tc>
          <w:tcPr>
            <w:tcW w:w="992" w:type="dxa"/>
            <w:shd w:val="clear" w:color="auto" w:fill="FFFFFF"/>
          </w:tcPr>
          <w:p w:rsidR="00744B4A" w:rsidRPr="00F01A17" w:rsidRDefault="0014357D">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5</w:t>
            </w:r>
            <w:r w:rsidR="00970F7F" w:rsidRPr="00F01A17">
              <w:rPr>
                <w:rFonts w:ascii="仿宋" w:eastAsia="仿宋" w:hAnsi="仿宋" w:cs="微软雅黑" w:hint="eastAsia"/>
                <w:bCs/>
                <w:color w:val="000000" w:themeColor="text1"/>
                <w:kern w:val="0"/>
                <w:szCs w:val="21"/>
              </w:rPr>
              <w:t>分/块</w:t>
            </w:r>
          </w:p>
        </w:tc>
        <w:tc>
          <w:tcPr>
            <w:tcW w:w="945" w:type="dxa"/>
            <w:shd w:val="clear" w:color="auto" w:fill="FFFFFF"/>
          </w:tcPr>
          <w:p w:rsidR="00744B4A" w:rsidRPr="00F01A17" w:rsidRDefault="00744B4A">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744B4A" w:rsidRPr="00F01A17" w:rsidRDefault="00744B4A">
            <w:pPr>
              <w:spacing w:line="312" w:lineRule="auto"/>
              <w:jc w:val="center"/>
              <w:rPr>
                <w:rFonts w:ascii="仿宋" w:eastAsia="仿宋" w:hAnsi="仿宋" w:cs="微软雅黑"/>
                <w:bCs/>
                <w:color w:val="000000" w:themeColor="text1"/>
                <w:kern w:val="0"/>
                <w:szCs w:val="21"/>
              </w:rPr>
            </w:pPr>
          </w:p>
        </w:tc>
      </w:tr>
      <w:tr w:rsidR="00F01A17" w:rsidRPr="00F01A17" w:rsidTr="00970F7F">
        <w:trPr>
          <w:gridAfter w:val="1"/>
          <w:wAfter w:w="7" w:type="dxa"/>
          <w:trHeight w:val="232"/>
          <w:jc w:val="center"/>
        </w:trPr>
        <w:tc>
          <w:tcPr>
            <w:tcW w:w="1129" w:type="dxa"/>
            <w:vMerge/>
            <w:shd w:val="clear" w:color="auto" w:fill="FFFFFF"/>
            <w:vAlign w:val="center"/>
          </w:tcPr>
          <w:p w:rsidR="009D3351" w:rsidRPr="00F01A17" w:rsidRDefault="009D3351" w:rsidP="00970F7F">
            <w:pPr>
              <w:spacing w:line="312" w:lineRule="auto"/>
              <w:jc w:val="center"/>
              <w:rPr>
                <w:rFonts w:ascii="仿宋" w:eastAsia="仿宋" w:hAnsi="仿宋" w:cs="微软雅黑"/>
                <w:bCs/>
                <w:color w:val="000000" w:themeColor="text1"/>
                <w:szCs w:val="21"/>
              </w:rPr>
            </w:pPr>
          </w:p>
        </w:tc>
        <w:tc>
          <w:tcPr>
            <w:tcW w:w="5529" w:type="dxa"/>
            <w:gridSpan w:val="3"/>
            <w:shd w:val="clear" w:color="auto" w:fill="FFFFFF"/>
            <w:vAlign w:val="center"/>
          </w:tcPr>
          <w:p w:rsidR="009D3351" w:rsidRPr="00F01A17" w:rsidRDefault="009D3351" w:rsidP="009D3351">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 xml:space="preserve">机器人从出发区启动之后从桥面存放区自动抓取桥面搬运出桥面存放区 </w:t>
            </w:r>
          </w:p>
        </w:tc>
        <w:tc>
          <w:tcPr>
            <w:tcW w:w="992" w:type="dxa"/>
            <w:shd w:val="clear" w:color="auto" w:fill="FFFFFF"/>
          </w:tcPr>
          <w:p w:rsidR="009D3351" w:rsidRPr="00F01A17" w:rsidRDefault="009D3351" w:rsidP="0014357D">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2</w:t>
            </w:r>
            <w:r w:rsidR="0014357D" w:rsidRPr="00F01A17">
              <w:rPr>
                <w:rFonts w:ascii="仿宋" w:eastAsia="仿宋" w:hAnsi="仿宋" w:cs="微软雅黑" w:hint="eastAsia"/>
                <w:bCs/>
                <w:color w:val="000000" w:themeColor="text1"/>
                <w:kern w:val="0"/>
                <w:szCs w:val="21"/>
              </w:rPr>
              <w:t>5</w:t>
            </w:r>
            <w:r w:rsidRPr="00F01A17">
              <w:rPr>
                <w:rFonts w:ascii="仿宋" w:eastAsia="仿宋" w:hAnsi="仿宋" w:cs="微软雅黑" w:hint="eastAsia"/>
                <w:bCs/>
                <w:color w:val="000000" w:themeColor="text1"/>
                <w:kern w:val="0"/>
                <w:szCs w:val="21"/>
              </w:rPr>
              <w:t>分/块</w:t>
            </w:r>
          </w:p>
        </w:tc>
        <w:tc>
          <w:tcPr>
            <w:tcW w:w="945" w:type="dxa"/>
            <w:shd w:val="clear" w:color="auto" w:fill="FFFFFF"/>
          </w:tcPr>
          <w:p w:rsidR="009D3351" w:rsidRPr="00F01A17" w:rsidRDefault="009D3351">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9D3351" w:rsidRPr="00F01A17" w:rsidRDefault="009D3351">
            <w:pPr>
              <w:spacing w:line="312" w:lineRule="auto"/>
              <w:jc w:val="center"/>
              <w:rPr>
                <w:rFonts w:ascii="仿宋" w:eastAsia="仿宋" w:hAnsi="仿宋" w:cs="微软雅黑"/>
                <w:bCs/>
                <w:color w:val="000000" w:themeColor="text1"/>
                <w:kern w:val="0"/>
                <w:szCs w:val="21"/>
              </w:rPr>
            </w:pPr>
          </w:p>
        </w:tc>
      </w:tr>
      <w:tr w:rsidR="00F01A17" w:rsidRPr="00F01A17" w:rsidTr="00970F7F">
        <w:trPr>
          <w:gridAfter w:val="1"/>
          <w:wAfter w:w="7" w:type="dxa"/>
          <w:trHeight w:val="231"/>
          <w:jc w:val="center"/>
        </w:trPr>
        <w:tc>
          <w:tcPr>
            <w:tcW w:w="1129" w:type="dxa"/>
            <w:vMerge/>
            <w:shd w:val="clear" w:color="auto" w:fill="FFFFFF"/>
            <w:vAlign w:val="center"/>
          </w:tcPr>
          <w:p w:rsidR="00744B4A" w:rsidRPr="00F01A17" w:rsidRDefault="00744B4A" w:rsidP="00970F7F">
            <w:pPr>
              <w:spacing w:line="312" w:lineRule="auto"/>
              <w:jc w:val="center"/>
              <w:rPr>
                <w:rFonts w:ascii="仿宋" w:eastAsia="仿宋" w:hAnsi="仿宋" w:cs="微软雅黑"/>
                <w:bCs/>
                <w:color w:val="000000" w:themeColor="text1"/>
                <w:szCs w:val="21"/>
              </w:rPr>
            </w:pPr>
          </w:p>
        </w:tc>
        <w:tc>
          <w:tcPr>
            <w:tcW w:w="5529" w:type="dxa"/>
            <w:gridSpan w:val="3"/>
            <w:shd w:val="clear" w:color="auto" w:fill="FFFFFF"/>
            <w:vAlign w:val="center"/>
          </w:tcPr>
          <w:p w:rsidR="00744B4A" w:rsidRPr="00F01A17" w:rsidRDefault="00744B4A" w:rsidP="00744B4A">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机器人搬运桥面离开完全越过任务中线，得2</w:t>
            </w:r>
            <w:r w:rsidRPr="00F01A17">
              <w:rPr>
                <w:rFonts w:ascii="仿宋" w:eastAsia="仿宋" w:hAnsi="仿宋"/>
                <w:color w:val="000000" w:themeColor="text1"/>
                <w:sz w:val="18"/>
                <w:szCs w:val="18"/>
              </w:rPr>
              <w:t>0</w:t>
            </w:r>
            <w:r w:rsidRPr="00F01A17">
              <w:rPr>
                <w:rFonts w:ascii="仿宋" w:eastAsia="仿宋" w:hAnsi="仿宋" w:hint="eastAsia"/>
                <w:color w:val="000000" w:themeColor="text1"/>
                <w:sz w:val="18"/>
                <w:szCs w:val="18"/>
              </w:rPr>
              <w:t>分</w:t>
            </w:r>
          </w:p>
        </w:tc>
        <w:tc>
          <w:tcPr>
            <w:tcW w:w="992" w:type="dxa"/>
            <w:shd w:val="clear" w:color="auto" w:fill="FFFFFF"/>
          </w:tcPr>
          <w:p w:rsidR="00744B4A" w:rsidRPr="00F01A17" w:rsidRDefault="00970F7F">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2</w:t>
            </w:r>
            <w:r w:rsidRPr="00F01A17">
              <w:rPr>
                <w:rFonts w:ascii="仿宋" w:eastAsia="仿宋" w:hAnsi="仿宋" w:cs="微软雅黑"/>
                <w:bCs/>
                <w:color w:val="000000" w:themeColor="text1"/>
                <w:kern w:val="0"/>
                <w:szCs w:val="21"/>
              </w:rPr>
              <w:t>0</w:t>
            </w:r>
            <w:r w:rsidRPr="00F01A17">
              <w:rPr>
                <w:rFonts w:ascii="仿宋" w:eastAsia="仿宋" w:hAnsi="仿宋" w:cs="微软雅黑" w:hint="eastAsia"/>
                <w:bCs/>
                <w:color w:val="000000" w:themeColor="text1"/>
                <w:kern w:val="0"/>
                <w:szCs w:val="21"/>
              </w:rPr>
              <w:t>分/块</w:t>
            </w:r>
          </w:p>
        </w:tc>
        <w:tc>
          <w:tcPr>
            <w:tcW w:w="945" w:type="dxa"/>
            <w:shd w:val="clear" w:color="auto" w:fill="FFFFFF"/>
          </w:tcPr>
          <w:p w:rsidR="00744B4A" w:rsidRPr="00F01A17" w:rsidRDefault="00744B4A">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744B4A" w:rsidRPr="00F01A17" w:rsidRDefault="00744B4A">
            <w:pPr>
              <w:spacing w:line="312" w:lineRule="auto"/>
              <w:jc w:val="center"/>
              <w:rPr>
                <w:rFonts w:ascii="仿宋" w:eastAsia="仿宋" w:hAnsi="仿宋" w:cs="微软雅黑"/>
                <w:bCs/>
                <w:color w:val="000000" w:themeColor="text1"/>
                <w:kern w:val="0"/>
                <w:szCs w:val="21"/>
              </w:rPr>
            </w:pPr>
          </w:p>
        </w:tc>
      </w:tr>
      <w:tr w:rsidR="00F01A17" w:rsidRPr="00F01A17" w:rsidTr="00970F7F">
        <w:trPr>
          <w:gridAfter w:val="1"/>
          <w:wAfter w:w="7" w:type="dxa"/>
          <w:trHeight w:val="231"/>
          <w:jc w:val="center"/>
        </w:trPr>
        <w:tc>
          <w:tcPr>
            <w:tcW w:w="1129" w:type="dxa"/>
            <w:vMerge/>
            <w:shd w:val="clear" w:color="auto" w:fill="FFFFFF"/>
            <w:vAlign w:val="center"/>
          </w:tcPr>
          <w:p w:rsidR="00744B4A" w:rsidRPr="00F01A17" w:rsidRDefault="00744B4A" w:rsidP="00970F7F">
            <w:pPr>
              <w:spacing w:line="312" w:lineRule="auto"/>
              <w:jc w:val="center"/>
              <w:rPr>
                <w:rFonts w:ascii="仿宋" w:eastAsia="仿宋" w:hAnsi="仿宋" w:cs="微软雅黑"/>
                <w:bCs/>
                <w:color w:val="000000" w:themeColor="text1"/>
                <w:szCs w:val="21"/>
              </w:rPr>
            </w:pPr>
          </w:p>
        </w:tc>
        <w:tc>
          <w:tcPr>
            <w:tcW w:w="5529" w:type="dxa"/>
            <w:gridSpan w:val="3"/>
            <w:shd w:val="clear" w:color="auto" w:fill="FFFFFF"/>
            <w:vAlign w:val="center"/>
          </w:tcPr>
          <w:p w:rsidR="00744B4A" w:rsidRPr="00F01A17" w:rsidRDefault="00F23F0C" w:rsidP="00744B4A">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（3）机器人将桥面铺设在A、B、C、D、E、5个相邻</w:t>
            </w:r>
            <w:r w:rsidR="00744B4A" w:rsidRPr="00F01A17">
              <w:rPr>
                <w:rFonts w:ascii="仿宋" w:eastAsia="仿宋" w:hAnsi="仿宋" w:hint="eastAsia"/>
                <w:color w:val="000000" w:themeColor="text1"/>
                <w:sz w:val="18"/>
                <w:szCs w:val="18"/>
              </w:rPr>
              <w:t>的桥墩上，比赛结束前</w:t>
            </w:r>
            <w:proofErr w:type="gramStart"/>
            <w:r w:rsidR="00744B4A" w:rsidRPr="00F01A17">
              <w:rPr>
                <w:rFonts w:ascii="仿宋" w:eastAsia="仿宋" w:hAnsi="仿宋" w:hint="eastAsia"/>
                <w:color w:val="000000" w:themeColor="text1"/>
                <w:sz w:val="18"/>
                <w:szCs w:val="18"/>
              </w:rPr>
              <w:t>不</w:t>
            </w:r>
            <w:proofErr w:type="gramEnd"/>
            <w:r w:rsidR="00744B4A" w:rsidRPr="00F01A17">
              <w:rPr>
                <w:rFonts w:ascii="仿宋" w:eastAsia="仿宋" w:hAnsi="仿宋" w:hint="eastAsia"/>
                <w:color w:val="000000" w:themeColor="text1"/>
                <w:sz w:val="18"/>
                <w:szCs w:val="18"/>
              </w:rPr>
              <w:t>掉落，铺设每个桥面得5</w:t>
            </w:r>
            <w:r w:rsidR="00744B4A" w:rsidRPr="00F01A17">
              <w:rPr>
                <w:rFonts w:ascii="仿宋" w:eastAsia="仿宋" w:hAnsi="仿宋"/>
                <w:color w:val="000000" w:themeColor="text1"/>
                <w:sz w:val="18"/>
                <w:szCs w:val="18"/>
              </w:rPr>
              <w:t>0</w:t>
            </w:r>
            <w:r w:rsidR="00744B4A" w:rsidRPr="00F01A17">
              <w:rPr>
                <w:rFonts w:ascii="仿宋" w:eastAsia="仿宋" w:hAnsi="仿宋" w:hint="eastAsia"/>
                <w:color w:val="000000" w:themeColor="text1"/>
                <w:sz w:val="18"/>
                <w:szCs w:val="18"/>
              </w:rPr>
              <w:t>分。</w:t>
            </w:r>
          </w:p>
        </w:tc>
        <w:tc>
          <w:tcPr>
            <w:tcW w:w="992" w:type="dxa"/>
            <w:shd w:val="clear" w:color="auto" w:fill="FFFFFF"/>
          </w:tcPr>
          <w:p w:rsidR="00744B4A" w:rsidRPr="00F01A17" w:rsidRDefault="00970F7F">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bCs/>
                <w:color w:val="000000" w:themeColor="text1"/>
                <w:kern w:val="0"/>
                <w:szCs w:val="21"/>
              </w:rPr>
              <w:t>50</w:t>
            </w:r>
            <w:r w:rsidRPr="00F01A17">
              <w:rPr>
                <w:rFonts w:ascii="仿宋" w:eastAsia="仿宋" w:hAnsi="仿宋" w:cs="微软雅黑" w:hint="eastAsia"/>
                <w:bCs/>
                <w:color w:val="000000" w:themeColor="text1"/>
                <w:kern w:val="0"/>
                <w:szCs w:val="21"/>
              </w:rPr>
              <w:t>分/块</w:t>
            </w:r>
          </w:p>
        </w:tc>
        <w:tc>
          <w:tcPr>
            <w:tcW w:w="945" w:type="dxa"/>
            <w:shd w:val="clear" w:color="auto" w:fill="FFFFFF"/>
          </w:tcPr>
          <w:p w:rsidR="00744B4A" w:rsidRPr="00F01A17" w:rsidRDefault="00744B4A">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744B4A" w:rsidRPr="00F01A17" w:rsidRDefault="00744B4A">
            <w:pPr>
              <w:spacing w:line="312" w:lineRule="auto"/>
              <w:jc w:val="center"/>
              <w:rPr>
                <w:rFonts w:ascii="仿宋" w:eastAsia="仿宋" w:hAnsi="仿宋" w:cs="微软雅黑"/>
                <w:bCs/>
                <w:color w:val="000000" w:themeColor="text1"/>
                <w:kern w:val="0"/>
                <w:szCs w:val="21"/>
              </w:rPr>
            </w:pPr>
          </w:p>
        </w:tc>
      </w:tr>
      <w:tr w:rsidR="00F01A17" w:rsidRPr="00F01A17" w:rsidTr="00C4280B">
        <w:trPr>
          <w:gridAfter w:val="1"/>
          <w:wAfter w:w="7" w:type="dxa"/>
          <w:trHeight w:val="816"/>
          <w:jc w:val="center"/>
        </w:trPr>
        <w:tc>
          <w:tcPr>
            <w:tcW w:w="1129" w:type="dxa"/>
            <w:shd w:val="clear" w:color="auto" w:fill="FFFFFF"/>
            <w:vAlign w:val="center"/>
          </w:tcPr>
          <w:p w:rsidR="00C4280B" w:rsidRPr="00F01A17" w:rsidRDefault="00C4280B" w:rsidP="00970F7F">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挑战任务</w:t>
            </w:r>
          </w:p>
        </w:tc>
        <w:tc>
          <w:tcPr>
            <w:tcW w:w="5529" w:type="dxa"/>
            <w:gridSpan w:val="3"/>
            <w:shd w:val="clear" w:color="auto" w:fill="FFFFFF"/>
            <w:vAlign w:val="center"/>
          </w:tcPr>
          <w:p w:rsidR="00C4280B" w:rsidRPr="00F01A17" w:rsidRDefault="00C4280B" w:rsidP="00970F7F">
            <w:pPr>
              <w:spacing w:line="312" w:lineRule="auto"/>
              <w:jc w:val="left"/>
              <w:rPr>
                <w:rFonts w:ascii="仿宋" w:eastAsia="仿宋" w:hAnsi="仿宋"/>
                <w:color w:val="000000" w:themeColor="text1"/>
                <w:sz w:val="18"/>
                <w:szCs w:val="18"/>
              </w:rPr>
            </w:pPr>
          </w:p>
        </w:tc>
        <w:tc>
          <w:tcPr>
            <w:tcW w:w="992" w:type="dxa"/>
            <w:shd w:val="clear" w:color="auto" w:fill="FFFFFF"/>
          </w:tcPr>
          <w:p w:rsidR="00C4280B" w:rsidRPr="00F01A17" w:rsidRDefault="00C4280B" w:rsidP="004D3E91">
            <w:pPr>
              <w:spacing w:line="312" w:lineRule="auto"/>
              <w:jc w:val="center"/>
              <w:rPr>
                <w:rFonts w:ascii="仿宋" w:eastAsia="仿宋" w:hAnsi="仿宋" w:cs="微软雅黑"/>
                <w:bCs/>
                <w:color w:val="000000" w:themeColor="text1"/>
                <w:kern w:val="0"/>
                <w:szCs w:val="21"/>
              </w:rPr>
            </w:pPr>
          </w:p>
          <w:p w:rsidR="00C4280B" w:rsidRPr="00F01A17" w:rsidRDefault="00C4280B" w:rsidP="004D3E91">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1</w:t>
            </w:r>
            <w:r w:rsidRPr="00F01A17">
              <w:rPr>
                <w:rFonts w:ascii="仿宋" w:eastAsia="仿宋" w:hAnsi="仿宋" w:cs="微软雅黑"/>
                <w:bCs/>
                <w:color w:val="000000" w:themeColor="text1"/>
                <w:kern w:val="0"/>
                <w:szCs w:val="21"/>
              </w:rPr>
              <w:t>0</w:t>
            </w:r>
            <w:r w:rsidRPr="00F01A17">
              <w:rPr>
                <w:rFonts w:ascii="仿宋" w:eastAsia="仿宋" w:hAnsi="仿宋" w:cs="微软雅黑" w:hint="eastAsia"/>
                <w:bCs/>
                <w:color w:val="000000" w:themeColor="text1"/>
                <w:kern w:val="0"/>
                <w:szCs w:val="21"/>
              </w:rPr>
              <w:t>0分</w:t>
            </w:r>
          </w:p>
        </w:tc>
        <w:tc>
          <w:tcPr>
            <w:tcW w:w="945" w:type="dxa"/>
            <w:shd w:val="clear" w:color="auto" w:fill="FFFFFF"/>
          </w:tcPr>
          <w:p w:rsidR="00C4280B" w:rsidRPr="00F01A17" w:rsidRDefault="00C4280B" w:rsidP="00970F7F">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C4280B" w:rsidRPr="00F01A17" w:rsidRDefault="00C4280B" w:rsidP="00970F7F">
            <w:pPr>
              <w:spacing w:line="312" w:lineRule="auto"/>
              <w:jc w:val="center"/>
              <w:rPr>
                <w:rFonts w:ascii="仿宋" w:eastAsia="仿宋" w:hAnsi="仿宋" w:cs="微软雅黑"/>
                <w:bCs/>
                <w:color w:val="000000" w:themeColor="text1"/>
                <w:kern w:val="0"/>
                <w:szCs w:val="21"/>
              </w:rPr>
            </w:pPr>
          </w:p>
        </w:tc>
      </w:tr>
      <w:tr w:rsidR="00F01A17" w:rsidRPr="00F01A17" w:rsidTr="00970F7F">
        <w:trPr>
          <w:gridAfter w:val="1"/>
          <w:wAfter w:w="7" w:type="dxa"/>
          <w:trHeight w:val="506"/>
          <w:jc w:val="center"/>
        </w:trPr>
        <w:tc>
          <w:tcPr>
            <w:tcW w:w="1129" w:type="dxa"/>
            <w:shd w:val="clear" w:color="auto" w:fill="FFFFFF"/>
            <w:vAlign w:val="center"/>
          </w:tcPr>
          <w:p w:rsidR="00970F7F" w:rsidRPr="00F01A17" w:rsidRDefault="00970F7F" w:rsidP="00970F7F">
            <w:pPr>
              <w:spacing w:line="360"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时间奖励</w:t>
            </w:r>
          </w:p>
        </w:tc>
        <w:tc>
          <w:tcPr>
            <w:tcW w:w="5529" w:type="dxa"/>
            <w:gridSpan w:val="3"/>
            <w:shd w:val="clear" w:color="auto" w:fill="FFFFFF"/>
            <w:vAlign w:val="center"/>
          </w:tcPr>
          <w:p w:rsidR="00970F7F" w:rsidRPr="00F01A17" w:rsidRDefault="00970F7F">
            <w:pPr>
              <w:spacing w:line="312" w:lineRule="auto"/>
              <w:jc w:val="center"/>
              <w:rPr>
                <w:rFonts w:ascii="仿宋" w:eastAsia="仿宋" w:hAnsi="仿宋" w:cs="宋体"/>
                <w:color w:val="000000" w:themeColor="text1"/>
                <w:kern w:val="0"/>
                <w:sz w:val="18"/>
                <w:szCs w:val="18"/>
                <w:lang w:bidi="ar"/>
              </w:rPr>
            </w:pPr>
            <w:r w:rsidRPr="00F01A17">
              <w:rPr>
                <w:rFonts w:ascii="仿宋" w:eastAsia="仿宋" w:hAnsi="仿宋" w:cs="宋体" w:hint="eastAsia"/>
                <w:color w:val="000000" w:themeColor="text1"/>
                <w:kern w:val="0"/>
                <w:sz w:val="18"/>
                <w:szCs w:val="18"/>
                <w:lang w:bidi="ar"/>
              </w:rPr>
              <w:t>如果机器人在规定时间内完成所有规定的任务，每提前1秒钟奖励1分</w:t>
            </w:r>
          </w:p>
          <w:p w:rsidR="00970F7F" w:rsidRPr="00F01A17" w:rsidRDefault="00970F7F">
            <w:pPr>
              <w:spacing w:line="312" w:lineRule="auto"/>
              <w:jc w:val="center"/>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时间奖励分：</w:t>
            </w:r>
            <w:r w:rsidRPr="00F01A17">
              <w:rPr>
                <w:rFonts w:ascii="仿宋" w:eastAsia="仿宋" w:hAnsi="仿宋"/>
                <w:color w:val="000000" w:themeColor="text1"/>
                <w:sz w:val="18"/>
                <w:szCs w:val="18"/>
              </w:rPr>
              <w:t>180-</w:t>
            </w:r>
            <w:r w:rsidRPr="00F01A17">
              <w:rPr>
                <w:rFonts w:ascii="仿宋" w:eastAsia="仿宋" w:hAnsi="仿宋" w:hint="eastAsia"/>
                <w:color w:val="000000" w:themeColor="text1"/>
                <w:sz w:val="18"/>
                <w:szCs w:val="18"/>
              </w:rPr>
              <w:t>完成任务时间（秒）*</w:t>
            </w:r>
            <w:r w:rsidRPr="00F01A17">
              <w:rPr>
                <w:rFonts w:ascii="仿宋" w:eastAsia="仿宋" w:hAnsi="仿宋"/>
                <w:color w:val="000000" w:themeColor="text1"/>
                <w:sz w:val="18"/>
                <w:szCs w:val="18"/>
              </w:rPr>
              <w:t>1</w:t>
            </w:r>
          </w:p>
        </w:tc>
        <w:tc>
          <w:tcPr>
            <w:tcW w:w="992" w:type="dxa"/>
            <w:shd w:val="clear" w:color="auto" w:fill="FFFFFF"/>
          </w:tcPr>
          <w:p w:rsidR="00970F7F" w:rsidRPr="00F01A17" w:rsidRDefault="00970F7F">
            <w:pPr>
              <w:spacing w:line="600" w:lineRule="auto"/>
              <w:jc w:val="center"/>
              <w:rPr>
                <w:rFonts w:ascii="仿宋" w:eastAsia="仿宋" w:hAnsi="仿宋" w:cs="微软雅黑"/>
                <w:bCs/>
                <w:color w:val="000000" w:themeColor="text1"/>
                <w:kern w:val="0"/>
                <w:szCs w:val="21"/>
              </w:rPr>
            </w:pPr>
          </w:p>
        </w:tc>
        <w:tc>
          <w:tcPr>
            <w:tcW w:w="945" w:type="dxa"/>
            <w:shd w:val="clear" w:color="auto" w:fill="FFFFFF"/>
          </w:tcPr>
          <w:p w:rsidR="00970F7F" w:rsidRPr="00F01A17" w:rsidRDefault="00970F7F">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970F7F" w:rsidRPr="00F01A17" w:rsidRDefault="00970F7F">
            <w:pPr>
              <w:spacing w:line="312" w:lineRule="auto"/>
              <w:jc w:val="center"/>
              <w:rPr>
                <w:rFonts w:ascii="仿宋" w:eastAsia="仿宋" w:hAnsi="仿宋" w:cs="微软雅黑"/>
                <w:bCs/>
                <w:color w:val="000000" w:themeColor="text1"/>
                <w:kern w:val="0"/>
                <w:szCs w:val="21"/>
              </w:rPr>
            </w:pPr>
          </w:p>
        </w:tc>
      </w:tr>
      <w:tr w:rsidR="00F01A17" w:rsidRPr="00F01A17" w:rsidTr="00970F7F">
        <w:trPr>
          <w:trHeight w:val="325"/>
          <w:jc w:val="center"/>
        </w:trPr>
        <w:tc>
          <w:tcPr>
            <w:tcW w:w="1129" w:type="dxa"/>
            <w:shd w:val="clear" w:color="auto" w:fill="FFFFFF"/>
          </w:tcPr>
          <w:p w:rsidR="00F265A5" w:rsidRPr="00F01A17" w:rsidRDefault="00391946">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单轮得分</w:t>
            </w:r>
          </w:p>
        </w:tc>
        <w:tc>
          <w:tcPr>
            <w:tcW w:w="6521" w:type="dxa"/>
            <w:gridSpan w:val="4"/>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c>
          <w:tcPr>
            <w:tcW w:w="952" w:type="dxa"/>
            <w:gridSpan w:val="2"/>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r>
      <w:tr w:rsidR="00F01A17" w:rsidRPr="00F01A17" w:rsidTr="00970F7F">
        <w:trPr>
          <w:trHeight w:val="325"/>
          <w:jc w:val="center"/>
        </w:trPr>
        <w:tc>
          <w:tcPr>
            <w:tcW w:w="1129" w:type="dxa"/>
            <w:shd w:val="clear" w:color="auto" w:fill="FFFFFF"/>
          </w:tcPr>
          <w:p w:rsidR="00F265A5" w:rsidRPr="00F01A17" w:rsidRDefault="00391946">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单轮用时</w:t>
            </w:r>
          </w:p>
        </w:tc>
        <w:tc>
          <w:tcPr>
            <w:tcW w:w="6521" w:type="dxa"/>
            <w:gridSpan w:val="4"/>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c>
          <w:tcPr>
            <w:tcW w:w="952" w:type="dxa"/>
            <w:gridSpan w:val="2"/>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r>
      <w:tr w:rsidR="00F01A17" w:rsidRPr="00F01A17">
        <w:trPr>
          <w:trHeight w:val="325"/>
          <w:jc w:val="center"/>
        </w:trPr>
        <w:tc>
          <w:tcPr>
            <w:tcW w:w="1129" w:type="dxa"/>
            <w:shd w:val="clear" w:color="auto" w:fill="FFFFFF"/>
          </w:tcPr>
          <w:p w:rsidR="00F265A5" w:rsidRPr="00F01A17" w:rsidRDefault="00391946">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总分</w:t>
            </w:r>
          </w:p>
        </w:tc>
        <w:tc>
          <w:tcPr>
            <w:tcW w:w="8373" w:type="dxa"/>
            <w:gridSpan w:val="8"/>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r>
      <w:tr w:rsidR="00F01A17" w:rsidRPr="00F01A17">
        <w:trPr>
          <w:trHeight w:val="325"/>
          <w:jc w:val="center"/>
        </w:trPr>
        <w:tc>
          <w:tcPr>
            <w:tcW w:w="9502" w:type="dxa"/>
            <w:gridSpan w:val="9"/>
            <w:shd w:val="clear" w:color="auto" w:fill="FFFFFF"/>
          </w:tcPr>
          <w:p w:rsidR="00F265A5" w:rsidRPr="00F01A17" w:rsidRDefault="00391946">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szCs w:val="21"/>
              </w:rPr>
              <w:t>得分确认</w:t>
            </w:r>
          </w:p>
        </w:tc>
      </w:tr>
      <w:tr w:rsidR="00F01A17" w:rsidRPr="00F01A17">
        <w:trPr>
          <w:trHeight w:val="325"/>
          <w:jc w:val="center"/>
        </w:trPr>
        <w:tc>
          <w:tcPr>
            <w:tcW w:w="9502" w:type="dxa"/>
            <w:gridSpan w:val="9"/>
            <w:shd w:val="clear" w:color="auto" w:fill="FFFFFF"/>
          </w:tcPr>
          <w:p w:rsidR="00F265A5" w:rsidRPr="00F01A17" w:rsidRDefault="00391946">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本人已确认以上比赛得分记录结果，真实有效，无任何异议。</w:t>
            </w:r>
          </w:p>
        </w:tc>
      </w:tr>
      <w:tr w:rsidR="00F01A17" w:rsidRPr="00F01A17" w:rsidTr="00970F7F">
        <w:trPr>
          <w:gridAfter w:val="1"/>
          <w:wAfter w:w="7" w:type="dxa"/>
          <w:trHeight w:val="540"/>
          <w:jc w:val="center"/>
        </w:trPr>
        <w:tc>
          <w:tcPr>
            <w:tcW w:w="1129" w:type="dxa"/>
            <w:shd w:val="clear" w:color="auto" w:fill="FFFFFF"/>
          </w:tcPr>
          <w:p w:rsidR="00F265A5" w:rsidRPr="00F01A17" w:rsidRDefault="00391946">
            <w:pPr>
              <w:spacing w:line="312" w:lineRule="auto"/>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参赛队员</w:t>
            </w:r>
          </w:p>
        </w:tc>
        <w:tc>
          <w:tcPr>
            <w:tcW w:w="3828" w:type="dxa"/>
            <w:gridSpan w:val="2"/>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c>
          <w:tcPr>
            <w:tcW w:w="1701" w:type="dxa"/>
            <w:shd w:val="clear" w:color="auto" w:fill="FFFFFF"/>
          </w:tcPr>
          <w:p w:rsidR="00F265A5" w:rsidRPr="00F01A17" w:rsidRDefault="00391946">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szCs w:val="21"/>
              </w:rPr>
              <w:t>裁判员</w:t>
            </w:r>
          </w:p>
        </w:tc>
        <w:tc>
          <w:tcPr>
            <w:tcW w:w="2837" w:type="dxa"/>
            <w:gridSpan w:val="4"/>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r>
      <w:tr w:rsidR="00F01A17" w:rsidRPr="00F01A17" w:rsidTr="00970F7F">
        <w:trPr>
          <w:gridAfter w:val="1"/>
          <w:wAfter w:w="7" w:type="dxa"/>
          <w:trHeight w:val="540"/>
          <w:jc w:val="center"/>
        </w:trPr>
        <w:tc>
          <w:tcPr>
            <w:tcW w:w="1129" w:type="dxa"/>
            <w:shd w:val="clear" w:color="auto" w:fill="FFFFFF"/>
          </w:tcPr>
          <w:p w:rsidR="00F265A5" w:rsidRPr="00F01A17" w:rsidRDefault="00391946">
            <w:pPr>
              <w:spacing w:line="312" w:lineRule="auto"/>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参赛队员</w:t>
            </w:r>
          </w:p>
        </w:tc>
        <w:tc>
          <w:tcPr>
            <w:tcW w:w="3828" w:type="dxa"/>
            <w:gridSpan w:val="2"/>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c>
          <w:tcPr>
            <w:tcW w:w="1701" w:type="dxa"/>
            <w:shd w:val="clear" w:color="auto" w:fill="FFFFFF"/>
          </w:tcPr>
          <w:p w:rsidR="00F265A5" w:rsidRPr="00F01A17" w:rsidRDefault="00391946">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szCs w:val="21"/>
              </w:rPr>
              <w:t>裁判长</w:t>
            </w:r>
          </w:p>
        </w:tc>
        <w:tc>
          <w:tcPr>
            <w:tcW w:w="2837" w:type="dxa"/>
            <w:gridSpan w:val="4"/>
            <w:shd w:val="clear" w:color="auto" w:fill="FFFFFF"/>
          </w:tcPr>
          <w:p w:rsidR="00F265A5" w:rsidRPr="00F01A17" w:rsidRDefault="00F265A5">
            <w:pPr>
              <w:spacing w:line="312" w:lineRule="auto"/>
              <w:jc w:val="center"/>
              <w:rPr>
                <w:rFonts w:ascii="仿宋" w:eastAsia="仿宋" w:hAnsi="仿宋" w:cs="微软雅黑"/>
                <w:bCs/>
                <w:color w:val="000000" w:themeColor="text1"/>
                <w:kern w:val="0"/>
                <w:szCs w:val="21"/>
              </w:rPr>
            </w:pPr>
          </w:p>
        </w:tc>
      </w:tr>
    </w:tbl>
    <w:p w:rsidR="00F265A5" w:rsidRPr="00F01A17" w:rsidRDefault="00F265A5">
      <w:pPr>
        <w:spacing w:line="360" w:lineRule="auto"/>
        <w:rPr>
          <w:rFonts w:ascii="仿宋" w:eastAsia="仿宋" w:hAnsi="仿宋"/>
          <w:color w:val="000000" w:themeColor="text1"/>
          <w:szCs w:val="21"/>
        </w:rPr>
      </w:pPr>
    </w:p>
    <w:p w:rsidR="00F265A5" w:rsidRPr="00F01A17" w:rsidRDefault="00391946">
      <w:pPr>
        <w:widowControl/>
        <w:jc w:val="left"/>
        <w:rPr>
          <w:rFonts w:ascii="仿宋" w:eastAsia="仿宋" w:hAnsi="仿宋"/>
          <w:color w:val="000000" w:themeColor="text1"/>
          <w:szCs w:val="21"/>
        </w:rPr>
      </w:pPr>
      <w:r w:rsidRPr="00F01A17">
        <w:rPr>
          <w:rFonts w:ascii="仿宋" w:eastAsia="仿宋" w:hAnsi="仿宋"/>
          <w:color w:val="000000" w:themeColor="text1"/>
          <w:szCs w:val="21"/>
        </w:rPr>
        <w:br w:type="page"/>
      </w:r>
    </w:p>
    <w:p w:rsidR="00FB6485" w:rsidRPr="00F01A17" w:rsidRDefault="00FB6485" w:rsidP="00FB6485">
      <w:pPr>
        <w:jc w:val="center"/>
        <w:rPr>
          <w:rFonts w:ascii="仿宋" w:eastAsia="仿宋" w:hAnsi="仿宋"/>
          <w:color w:val="000000" w:themeColor="text1"/>
          <w:sz w:val="30"/>
          <w:szCs w:val="30"/>
        </w:rPr>
      </w:pPr>
      <w:r w:rsidRPr="00F01A17">
        <w:rPr>
          <w:rFonts w:ascii="仿宋" w:eastAsia="仿宋" w:hAnsi="仿宋" w:hint="eastAsia"/>
          <w:color w:val="000000" w:themeColor="text1"/>
          <w:sz w:val="30"/>
          <w:szCs w:val="30"/>
        </w:rPr>
        <w:lastRenderedPageBreak/>
        <w:t>2023年湖南省中小学生信息素养提升实践活动</w:t>
      </w:r>
    </w:p>
    <w:p w:rsidR="00FB6485" w:rsidRPr="00F01A17" w:rsidRDefault="00FB6485" w:rsidP="00FB6485">
      <w:pPr>
        <w:jc w:val="center"/>
        <w:rPr>
          <w:rFonts w:ascii="仿宋" w:eastAsia="仿宋" w:hAnsi="仿宋"/>
          <w:color w:val="000000" w:themeColor="text1"/>
          <w:sz w:val="30"/>
          <w:szCs w:val="30"/>
        </w:rPr>
      </w:pPr>
      <w:r w:rsidRPr="00F01A17">
        <w:rPr>
          <w:rFonts w:ascii="仿宋" w:eastAsia="仿宋" w:hAnsi="仿宋" w:hint="eastAsia"/>
          <w:color w:val="000000" w:themeColor="text1"/>
          <w:sz w:val="30"/>
          <w:szCs w:val="30"/>
        </w:rPr>
        <w:t>智能机器人项目任务书</w:t>
      </w:r>
    </w:p>
    <w:p w:rsidR="00FB6485" w:rsidRPr="00F01A17" w:rsidRDefault="00FB6485" w:rsidP="00FB6485">
      <w:pPr>
        <w:spacing w:line="360" w:lineRule="auto"/>
        <w:jc w:val="center"/>
        <w:rPr>
          <w:rFonts w:ascii="仿宋" w:eastAsia="仿宋" w:hAnsi="仿宋" w:cs="宋体"/>
          <w:b/>
          <w:color w:val="000000" w:themeColor="text1"/>
          <w:sz w:val="30"/>
          <w:szCs w:val="30"/>
        </w:rPr>
      </w:pPr>
      <w:r w:rsidRPr="00F01A17">
        <w:rPr>
          <w:rFonts w:ascii="仿宋" w:eastAsia="仿宋" w:hAnsi="仿宋" w:cs="宋体" w:hint="eastAsia"/>
          <w:b/>
          <w:color w:val="000000" w:themeColor="text1"/>
          <w:sz w:val="30"/>
          <w:szCs w:val="30"/>
        </w:rPr>
        <w:t>（A类 初中组）</w:t>
      </w:r>
    </w:p>
    <w:p w:rsidR="00FB6485" w:rsidRPr="00F01A17" w:rsidRDefault="00FB6485" w:rsidP="00FB6485">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机器人类型：A类（双足人形机器人或多足仿生类机器人）。</w:t>
      </w:r>
    </w:p>
    <w:p w:rsidR="00FB6485" w:rsidRPr="00F01A17" w:rsidRDefault="00FB6485" w:rsidP="001E5F81">
      <w:pPr>
        <w:numPr>
          <w:ilvl w:val="0"/>
          <w:numId w:val="1"/>
        </w:num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任务目标</w:t>
      </w:r>
    </w:p>
    <w:p w:rsidR="00FB6485" w:rsidRPr="00F01A17" w:rsidRDefault="00FB6485" w:rsidP="00FB6485">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本届活动的主题是“桥面铺设”。 机器人需将待桥面铺设到桥墩上，完成铺设的桥面越多，分数越高。</w:t>
      </w:r>
    </w:p>
    <w:p w:rsidR="00FB6485" w:rsidRPr="00F01A17" w:rsidRDefault="00FB6485"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二、比赛场地</w:t>
      </w:r>
    </w:p>
    <w:p w:rsidR="00FB6485" w:rsidRPr="00F01A17" w:rsidRDefault="00FB6485" w:rsidP="00FB6485">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比赛场地尺寸为</w:t>
      </w:r>
      <w:r w:rsidRPr="00F01A17">
        <w:rPr>
          <w:rFonts w:ascii="仿宋" w:eastAsia="仿宋" w:hAnsi="仿宋"/>
          <w:color w:val="000000" w:themeColor="text1"/>
          <w:szCs w:val="21"/>
        </w:rPr>
        <w:t>150</w:t>
      </w:r>
      <w:r w:rsidRPr="00F01A17">
        <w:rPr>
          <w:rFonts w:ascii="仿宋" w:eastAsia="仿宋" w:hAnsi="仿宋" w:hint="eastAsia"/>
          <w:color w:val="000000" w:themeColor="text1"/>
          <w:szCs w:val="21"/>
        </w:rPr>
        <w:t>X1</w:t>
      </w:r>
      <w:r w:rsidRPr="00F01A17">
        <w:rPr>
          <w:rFonts w:ascii="仿宋" w:eastAsia="仿宋" w:hAnsi="仿宋"/>
          <w:color w:val="000000" w:themeColor="text1"/>
          <w:szCs w:val="21"/>
        </w:rPr>
        <w:t>0</w:t>
      </w:r>
      <w:r w:rsidRPr="00F01A17">
        <w:rPr>
          <w:rFonts w:ascii="仿宋" w:eastAsia="仿宋" w:hAnsi="仿宋" w:hint="eastAsia"/>
          <w:color w:val="000000" w:themeColor="text1"/>
          <w:szCs w:val="21"/>
        </w:rPr>
        <w:t>0cm，材质为</w:t>
      </w:r>
      <w:r w:rsidR="00615A67" w:rsidRPr="00F01A17">
        <w:rPr>
          <w:rFonts w:ascii="仿宋" w:eastAsia="仿宋" w:hAnsi="仿宋" w:hint="eastAsia"/>
          <w:color w:val="000000" w:themeColor="text1"/>
          <w:szCs w:val="21"/>
        </w:rPr>
        <w:t>无网</w:t>
      </w:r>
      <w:proofErr w:type="gramStart"/>
      <w:r w:rsidR="00615A67" w:rsidRPr="00F01A17">
        <w:rPr>
          <w:rFonts w:ascii="仿宋" w:eastAsia="仿宋" w:hAnsi="仿宋" w:hint="eastAsia"/>
          <w:color w:val="000000" w:themeColor="text1"/>
          <w:szCs w:val="21"/>
        </w:rPr>
        <w:t>刀刮布</w:t>
      </w:r>
      <w:proofErr w:type="gramEnd"/>
      <w:r w:rsidR="00615A67" w:rsidRPr="00F01A17">
        <w:rPr>
          <w:rFonts w:ascii="仿宋" w:eastAsia="仿宋" w:hAnsi="仿宋" w:hint="eastAsia"/>
          <w:color w:val="000000" w:themeColor="text1"/>
          <w:szCs w:val="21"/>
        </w:rPr>
        <w:t>(厚度1.2mm左右)</w:t>
      </w:r>
      <w:r w:rsidRPr="00F01A17">
        <w:rPr>
          <w:rFonts w:ascii="仿宋" w:eastAsia="仿宋" w:hAnsi="仿宋" w:hint="eastAsia"/>
          <w:color w:val="000000" w:themeColor="text1"/>
          <w:szCs w:val="21"/>
        </w:rPr>
        <w:t>，任务场地俯视图如图1所示：</w:t>
      </w:r>
    </w:p>
    <w:p w:rsidR="00FB6485" w:rsidRPr="00F01A17" w:rsidRDefault="00FB6485" w:rsidP="00FB6485">
      <w:pPr>
        <w:widowControl/>
        <w:jc w:val="left"/>
        <w:rPr>
          <w:rFonts w:ascii="仿宋" w:eastAsia="仿宋" w:hAnsi="仿宋" w:cs="宋体"/>
          <w:color w:val="000000" w:themeColor="text1"/>
          <w:kern w:val="0"/>
          <w:sz w:val="24"/>
        </w:rPr>
      </w:pPr>
      <w:r w:rsidRPr="00F01A17">
        <w:rPr>
          <w:rFonts w:ascii="仿宋" w:eastAsia="仿宋" w:hAnsi="仿宋"/>
          <w:noProof/>
          <w:color w:val="000000" w:themeColor="text1"/>
        </w:rPr>
        <mc:AlternateContent>
          <mc:Choice Requires="wps">
            <w:drawing>
              <wp:anchor distT="0" distB="0" distL="114300" distR="114300" simplePos="0" relativeHeight="251673600" behindDoc="0" locked="0" layoutInCell="1" allowOverlap="1" wp14:anchorId="70B778CE" wp14:editId="49A2576B">
                <wp:simplePos x="0" y="0"/>
                <wp:positionH relativeFrom="column">
                  <wp:posOffset>1839686</wp:posOffset>
                </wp:positionH>
                <wp:positionV relativeFrom="paragraph">
                  <wp:posOffset>2641963</wp:posOffset>
                </wp:positionV>
                <wp:extent cx="683260" cy="365125"/>
                <wp:effectExtent l="0" t="609600" r="78740" b="15875"/>
                <wp:wrapNone/>
                <wp:docPr id="36" name="矩形标注 36"/>
                <wp:cNvGraphicFramePr/>
                <a:graphic xmlns:a="http://schemas.openxmlformats.org/drawingml/2006/main">
                  <a:graphicData uri="http://schemas.microsoft.com/office/word/2010/wordprocessingShape">
                    <wps:wsp>
                      <wps:cNvSpPr/>
                      <wps:spPr>
                        <a:xfrm>
                          <a:off x="0" y="0"/>
                          <a:ext cx="683260" cy="365125"/>
                        </a:xfrm>
                        <a:prstGeom prst="wedgeRectCallout">
                          <a:avLst>
                            <a:gd name="adj1" fmla="val 56026"/>
                            <a:gd name="adj2" fmla="val -201704"/>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7840" w:rsidRDefault="00FA7840" w:rsidP="00FB6485">
                            <w:pPr>
                              <w:jc w:val="center"/>
                              <w:rPr>
                                <w:color w:val="000000" w:themeColor="text1"/>
                                <w:sz w:val="18"/>
                                <w:szCs w:val="18"/>
                              </w:rPr>
                            </w:pPr>
                            <w:r>
                              <w:rPr>
                                <w:rFonts w:hint="eastAsia"/>
                                <w:color w:val="000000" w:themeColor="text1"/>
                                <w:sz w:val="18"/>
                                <w:szCs w:val="18"/>
                              </w:rPr>
                              <w:t>任务中线</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shape id="矩形标注 36" o:spid="_x0000_s1028" type="#_x0000_t61" style="position:absolute;margin-left:144.85pt;margin-top:208.05pt;width:53.8pt;height:28.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" adj="22902,-32768" filled="f" strokecolor="black [3213]" strokeweight="1pt">
                <v:textbox>
                  <w:txbxContent>
                    <w:p w:rsidR="00FA7840" w:rsidRDefault="00FA7840" w:rsidP="00FB6485">
                      <w:pPr>
                        <w:jc w:val="center"/>
                        <w:rPr>
                          <w:color w:val="000000" w:themeColor="text1"/>
                          <w:sz w:val="18"/>
                          <w:szCs w:val="18"/>
                        </w:rPr>
                      </w:pPr>
                      <w:r>
                        <w:rPr>
                          <w:rFonts w:hint="eastAsia"/>
                          <w:color w:val="000000" w:themeColor="text1"/>
                          <w:sz w:val="18"/>
                          <w:szCs w:val="18"/>
                        </w:rPr>
                        <w:t>任务中线</w:t>
                      </w:r>
                    </w:p>
                  </w:txbxContent>
                </v:textbox>
              </v:shape>
            </w:pict>
          </mc:Fallback>
        </mc:AlternateContent>
      </w:r>
      <w:r w:rsidRPr="00F01A17">
        <w:rPr>
          <w:rFonts w:ascii="仿宋" w:eastAsia="仿宋" w:hAnsi="仿宋"/>
          <w:noProof/>
          <w:color w:val="000000" w:themeColor="text1"/>
        </w:rPr>
        <mc:AlternateContent>
          <mc:Choice Requires="wps">
            <w:drawing>
              <wp:anchor distT="0" distB="0" distL="114300" distR="114300" simplePos="0" relativeHeight="251672576" behindDoc="0" locked="0" layoutInCell="1" allowOverlap="1" wp14:anchorId="52ACB7BC" wp14:editId="4711931E">
                <wp:simplePos x="0" y="0"/>
                <wp:positionH relativeFrom="column">
                  <wp:posOffset>2590801</wp:posOffset>
                </wp:positionH>
                <wp:positionV relativeFrom="paragraph">
                  <wp:posOffset>889363</wp:posOffset>
                </wp:positionV>
                <wp:extent cx="0" cy="3679371"/>
                <wp:effectExtent l="0" t="0" r="12700" b="16510"/>
                <wp:wrapNone/>
                <wp:docPr id="42" name="直线连接符 42"/>
                <wp:cNvGraphicFramePr/>
                <a:graphic xmlns:a="http://schemas.openxmlformats.org/drawingml/2006/main">
                  <a:graphicData uri="http://schemas.microsoft.com/office/word/2010/wordprocessingShape">
                    <wps:wsp>
                      <wps:cNvCnPr/>
                      <wps:spPr>
                        <a:xfrm>
                          <a:off x="0" y="0"/>
                          <a:ext cx="0" cy="36793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971D849" id="直线连接符 42"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pt,70.05pt" to="204pt,3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" strokecolor="black [3200]" strokeweight=".5pt">
                <v:stroke joinstyle="miter"/>
              </v:line>
            </w:pict>
          </mc:Fallback>
        </mc:AlternateContent>
      </w:r>
      <w:r w:rsidRPr="00F01A17">
        <w:rPr>
          <w:rFonts w:ascii="仿宋" w:eastAsia="仿宋" w:hAnsi="仿宋"/>
          <w:color w:val="000000" w:themeColor="text1"/>
        </w:rPr>
        <w:t xml:space="preserve"> </w:t>
      </w:r>
      <w:r w:rsidRPr="00F01A17">
        <w:rPr>
          <w:rFonts w:ascii="仿宋" w:eastAsia="仿宋" w:hAnsi="仿宋" w:cs="宋体"/>
          <w:color w:val="000000" w:themeColor="text1"/>
          <w:kern w:val="0"/>
          <w:sz w:val="24"/>
        </w:rPr>
        <w:fldChar w:fldCharType="begin"/>
      </w:r>
      <w:r w:rsidR="001E5F81" w:rsidRPr="00F01A17">
        <w:rPr>
          <w:rFonts w:ascii="仿宋" w:eastAsia="仿宋" w:hAnsi="仿宋" w:cs="宋体"/>
          <w:color w:val="000000" w:themeColor="text1"/>
          <w:kern w:val="0"/>
          <w:sz w:val="24"/>
        </w:rPr>
        <w:instrText xml:space="preserve"> INCLUDEPICTURE "C:\\var\\folders\\yc\\8krl6kxn6fsdw15f55t0jnv00000gn\\T\\com.microsoft.Word\\WebArchiveCopyPasteTempFiles\\page2image18341392" \* MERGEFORMAT </w:instrText>
      </w:r>
      <w:r w:rsidRPr="00F01A17">
        <w:rPr>
          <w:rFonts w:ascii="仿宋" w:eastAsia="仿宋" w:hAnsi="仿宋" w:cs="宋体"/>
          <w:color w:val="000000" w:themeColor="text1"/>
          <w:kern w:val="0"/>
          <w:sz w:val="24"/>
        </w:rPr>
        <w:fldChar w:fldCharType="separate"/>
      </w:r>
      <w:r w:rsidRPr="00F01A17">
        <w:rPr>
          <w:rFonts w:ascii="仿宋" w:eastAsia="仿宋" w:hAnsi="仿宋" w:cs="宋体"/>
          <w:noProof/>
          <w:color w:val="000000" w:themeColor="text1"/>
          <w:kern w:val="0"/>
          <w:sz w:val="24"/>
        </w:rPr>
        <w:drawing>
          <wp:inline distT="0" distB="0" distL="0" distR="0" wp14:anchorId="11CC49F3" wp14:editId="653DB9D4">
            <wp:extent cx="5411413" cy="4885729"/>
            <wp:effectExtent l="0" t="0" r="0" b="3810"/>
            <wp:docPr id="44" name="图片 44" descr="page2image1834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2image183413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3973" cy="4897069"/>
                    </a:xfrm>
                    <a:prstGeom prst="rect">
                      <a:avLst/>
                    </a:prstGeom>
                    <a:noFill/>
                    <a:ln>
                      <a:noFill/>
                    </a:ln>
                  </pic:spPr>
                </pic:pic>
              </a:graphicData>
            </a:graphic>
          </wp:inline>
        </w:drawing>
      </w:r>
      <w:r w:rsidRPr="00F01A17">
        <w:rPr>
          <w:rFonts w:ascii="仿宋" w:eastAsia="仿宋" w:hAnsi="仿宋" w:cs="宋体"/>
          <w:color w:val="000000" w:themeColor="text1"/>
          <w:kern w:val="0"/>
          <w:sz w:val="24"/>
        </w:rPr>
        <w:fldChar w:fldCharType="end"/>
      </w:r>
    </w:p>
    <w:p w:rsidR="00FB6485" w:rsidRPr="00F01A17" w:rsidRDefault="00FB6485" w:rsidP="00FB6485">
      <w:pPr>
        <w:widowControl/>
        <w:jc w:val="center"/>
        <w:rPr>
          <w:rFonts w:ascii="仿宋" w:eastAsia="仿宋" w:hAnsi="仿宋" w:cs="宋体"/>
          <w:color w:val="000000" w:themeColor="text1"/>
          <w:kern w:val="0"/>
          <w:sz w:val="24"/>
        </w:rPr>
      </w:pPr>
      <w:r w:rsidRPr="00F01A17">
        <w:rPr>
          <w:rFonts w:ascii="仿宋" w:eastAsia="仿宋" w:hAnsi="仿宋" w:cs="宋体" w:hint="eastAsia"/>
          <w:color w:val="000000" w:themeColor="text1"/>
          <w:kern w:val="0"/>
          <w:sz w:val="24"/>
        </w:rPr>
        <w:t>图 1 任务场地俯视示意图</w:t>
      </w:r>
    </w:p>
    <w:p w:rsidR="00FB6485" w:rsidRPr="00F01A17" w:rsidRDefault="00FB6485" w:rsidP="00FB6485">
      <w:pPr>
        <w:widowControl/>
        <w:jc w:val="left"/>
        <w:rPr>
          <w:rFonts w:ascii="仿宋" w:eastAsia="仿宋" w:hAnsi="仿宋" w:cs="宋体"/>
          <w:color w:val="000000" w:themeColor="text1"/>
          <w:kern w:val="0"/>
          <w:sz w:val="24"/>
        </w:rPr>
      </w:pPr>
      <w:r w:rsidRPr="00F01A17">
        <w:rPr>
          <w:rFonts w:ascii="仿宋" w:eastAsia="仿宋" w:hAnsi="仿宋" w:cs="宋体"/>
          <w:noProof/>
          <w:color w:val="000000" w:themeColor="text1"/>
          <w:kern w:val="0"/>
          <w:sz w:val="24"/>
        </w:rPr>
        <w:lastRenderedPageBreak/>
        <mc:AlternateContent>
          <mc:Choice Requires="wps">
            <w:drawing>
              <wp:anchor distT="0" distB="0" distL="114300" distR="114300" simplePos="0" relativeHeight="251674624" behindDoc="0" locked="0" layoutInCell="1" allowOverlap="1" wp14:anchorId="4594228E" wp14:editId="5EFE7188">
                <wp:simplePos x="0" y="0"/>
                <wp:positionH relativeFrom="column">
                  <wp:posOffset>760095</wp:posOffset>
                </wp:positionH>
                <wp:positionV relativeFrom="paragraph">
                  <wp:posOffset>882560</wp:posOffset>
                </wp:positionV>
                <wp:extent cx="3537857" cy="65314"/>
                <wp:effectExtent l="0" t="0" r="18415" b="24130"/>
                <wp:wrapNone/>
                <wp:docPr id="43" name="直线连接符 43"/>
                <wp:cNvGraphicFramePr/>
                <a:graphic xmlns:a="http://schemas.openxmlformats.org/drawingml/2006/main">
                  <a:graphicData uri="http://schemas.microsoft.com/office/word/2010/wordprocessingShape">
                    <wps:wsp>
                      <wps:cNvCnPr/>
                      <wps:spPr>
                        <a:xfrm>
                          <a:off x="0" y="0"/>
                          <a:ext cx="3537857" cy="6531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D924642" id="直线连接符 43"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59.85pt,69.5pt" to="338.4pt,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" strokecolor="black [3200]" strokeweight=".5pt">
                <v:stroke joinstyle="miter"/>
              </v:line>
            </w:pict>
          </mc:Fallback>
        </mc:AlternateContent>
      </w:r>
      <w:r w:rsidRPr="00F01A17">
        <w:rPr>
          <w:rFonts w:ascii="仿宋" w:eastAsia="仿宋" w:hAnsi="仿宋" w:cs="宋体"/>
          <w:color w:val="000000" w:themeColor="text1"/>
          <w:kern w:val="0"/>
          <w:sz w:val="24"/>
        </w:rPr>
        <w:fldChar w:fldCharType="begin"/>
      </w:r>
      <w:r w:rsidR="001E5F81" w:rsidRPr="00F01A17">
        <w:rPr>
          <w:rFonts w:ascii="仿宋" w:eastAsia="仿宋" w:hAnsi="仿宋" w:cs="宋体"/>
          <w:color w:val="000000" w:themeColor="text1"/>
          <w:kern w:val="0"/>
          <w:sz w:val="24"/>
        </w:rPr>
        <w:instrText xml:space="preserve"> INCLUDEPICTURE "C:\\var\\folders\\yc\\8krl6kxn6fsdw15f55t0jnv00000gn\\T\\com.microsoft.Word\\WebArchiveCopyPasteTempFiles\\page2image18236224" \* MERGEFORMAT </w:instrText>
      </w:r>
      <w:r w:rsidRPr="00F01A17">
        <w:rPr>
          <w:rFonts w:ascii="仿宋" w:eastAsia="仿宋" w:hAnsi="仿宋" w:cs="宋体"/>
          <w:color w:val="000000" w:themeColor="text1"/>
          <w:kern w:val="0"/>
          <w:sz w:val="24"/>
        </w:rPr>
        <w:fldChar w:fldCharType="separate"/>
      </w:r>
      <w:r w:rsidRPr="00F01A17">
        <w:rPr>
          <w:rFonts w:ascii="仿宋" w:eastAsia="仿宋" w:hAnsi="仿宋" w:cs="宋体"/>
          <w:noProof/>
          <w:color w:val="000000" w:themeColor="text1"/>
          <w:kern w:val="0"/>
          <w:sz w:val="24"/>
        </w:rPr>
        <w:drawing>
          <wp:inline distT="0" distB="0" distL="0" distR="0" wp14:anchorId="27C754E4" wp14:editId="251071F7">
            <wp:extent cx="5268595" cy="1991995"/>
            <wp:effectExtent l="0" t="0" r="1905" b="1905"/>
            <wp:docPr id="46" name="图片 46" descr="page2image18236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2image182362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68595" cy="1991995"/>
                    </a:xfrm>
                    <a:prstGeom prst="rect">
                      <a:avLst/>
                    </a:prstGeom>
                    <a:noFill/>
                    <a:ln>
                      <a:noFill/>
                    </a:ln>
                  </pic:spPr>
                </pic:pic>
              </a:graphicData>
            </a:graphic>
          </wp:inline>
        </w:drawing>
      </w:r>
      <w:r w:rsidRPr="00F01A17">
        <w:rPr>
          <w:rFonts w:ascii="仿宋" w:eastAsia="仿宋" w:hAnsi="仿宋" w:cs="宋体"/>
          <w:color w:val="000000" w:themeColor="text1"/>
          <w:kern w:val="0"/>
          <w:sz w:val="24"/>
        </w:rPr>
        <w:fldChar w:fldCharType="end"/>
      </w:r>
    </w:p>
    <w:p w:rsidR="00FB6485" w:rsidRPr="00F01A17" w:rsidRDefault="00FB6485" w:rsidP="00FB6485">
      <w:pPr>
        <w:widowControl/>
        <w:jc w:val="left"/>
        <w:rPr>
          <w:rFonts w:ascii="仿宋" w:eastAsia="仿宋" w:hAnsi="仿宋" w:cs="宋体"/>
          <w:color w:val="000000" w:themeColor="text1"/>
          <w:kern w:val="0"/>
          <w:sz w:val="24"/>
        </w:rPr>
      </w:pPr>
    </w:p>
    <w:p w:rsidR="00FB6485" w:rsidRPr="00F01A17" w:rsidRDefault="00FB6485" w:rsidP="00FB6485">
      <w:pPr>
        <w:widowControl/>
        <w:jc w:val="center"/>
        <w:rPr>
          <w:rFonts w:ascii="仿宋" w:eastAsia="仿宋" w:hAnsi="仿宋" w:cs="宋体"/>
          <w:color w:val="000000" w:themeColor="text1"/>
          <w:kern w:val="0"/>
          <w:sz w:val="24"/>
        </w:rPr>
      </w:pPr>
      <w:r w:rsidRPr="00F01A17">
        <w:rPr>
          <w:rFonts w:ascii="仿宋" w:eastAsia="仿宋" w:hAnsi="仿宋" w:cs="宋体" w:hint="eastAsia"/>
          <w:color w:val="000000" w:themeColor="text1"/>
          <w:kern w:val="0"/>
          <w:sz w:val="24"/>
        </w:rPr>
        <w:t>图 2 任务场地侧视示意图</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1.出发区和整理区都为边长为30cm的正方形。</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2.</w:t>
      </w:r>
      <w:r w:rsidRPr="00F01A17">
        <w:rPr>
          <w:rFonts w:ascii="仿宋" w:eastAsia="仿宋" w:hAnsi="仿宋" w:hint="eastAsia"/>
          <w:color w:val="000000" w:themeColor="text1"/>
        </w:rPr>
        <w:t xml:space="preserve"> </w:t>
      </w:r>
      <w:r w:rsidRPr="00F01A17">
        <w:rPr>
          <w:rFonts w:ascii="仿宋" w:eastAsia="仿宋" w:hAnsi="仿宋" w:hint="eastAsia"/>
          <w:color w:val="000000" w:themeColor="text1"/>
          <w:szCs w:val="21"/>
        </w:rPr>
        <w:t>任务区域在一个高度为 2cm 的台面上，用1</w:t>
      </w:r>
      <w:r w:rsidRPr="00F01A17">
        <w:rPr>
          <w:rFonts w:ascii="仿宋" w:eastAsia="仿宋" w:hAnsi="仿宋"/>
          <w:color w:val="000000" w:themeColor="text1"/>
          <w:szCs w:val="21"/>
        </w:rPr>
        <w:t>.5</w:t>
      </w:r>
      <w:r w:rsidRPr="00F01A17">
        <w:rPr>
          <w:rFonts w:ascii="仿宋" w:eastAsia="仿宋" w:hAnsi="仿宋" w:hint="eastAsia"/>
          <w:color w:val="000000" w:themeColor="text1"/>
          <w:szCs w:val="21"/>
        </w:rPr>
        <w:t>cm的黑线围成一个长度为 150cm、宽度为 100cm 的长方形。任务区域紧邻出发区域，它们的中心距离为 85cm。</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 xml:space="preserve">3.桥墩分别是 5 </w:t>
      </w:r>
      <w:proofErr w:type="gramStart"/>
      <w:r w:rsidRPr="00F01A17">
        <w:rPr>
          <w:rFonts w:ascii="仿宋" w:eastAsia="仿宋" w:hAnsi="仿宋" w:hint="eastAsia"/>
          <w:color w:val="000000" w:themeColor="text1"/>
          <w:szCs w:val="21"/>
        </w:rPr>
        <w:t>个</w:t>
      </w:r>
      <w:proofErr w:type="gramEnd"/>
      <w:r w:rsidRPr="00F01A17">
        <w:rPr>
          <w:rFonts w:ascii="仿宋" w:eastAsia="仿宋" w:hAnsi="仿宋" w:hint="eastAsia"/>
          <w:color w:val="000000" w:themeColor="text1"/>
          <w:szCs w:val="21"/>
        </w:rPr>
        <w:t xml:space="preserve">一次性纸杯，杯口直径约 7.5cm，杯底直径约 5.3cm， 杯身高度约 8.6cm，杯口朝下固定在任务区的地图上。A、B、C、D、E 分别代表 5 </w:t>
      </w:r>
      <w:proofErr w:type="gramStart"/>
      <w:r w:rsidRPr="00F01A17">
        <w:rPr>
          <w:rFonts w:ascii="仿宋" w:eastAsia="仿宋" w:hAnsi="仿宋" w:hint="eastAsia"/>
          <w:color w:val="000000" w:themeColor="text1"/>
          <w:szCs w:val="21"/>
        </w:rPr>
        <w:t>个</w:t>
      </w:r>
      <w:proofErr w:type="gramEnd"/>
      <w:r w:rsidRPr="00F01A17">
        <w:rPr>
          <w:rFonts w:ascii="仿宋" w:eastAsia="仿宋" w:hAnsi="仿宋" w:hint="eastAsia"/>
          <w:color w:val="000000" w:themeColor="text1"/>
          <w:szCs w:val="21"/>
        </w:rPr>
        <w:t xml:space="preserve">桥墩的位置，其中 B 为绿色，C 为红色，D 为黄色，A、 E 的颜色不作要求，可以为任意颜色，5 </w:t>
      </w:r>
      <w:proofErr w:type="gramStart"/>
      <w:r w:rsidRPr="00F01A17">
        <w:rPr>
          <w:rFonts w:ascii="仿宋" w:eastAsia="仿宋" w:hAnsi="仿宋" w:hint="eastAsia"/>
          <w:color w:val="000000" w:themeColor="text1"/>
          <w:szCs w:val="21"/>
        </w:rPr>
        <w:t>个</w:t>
      </w:r>
      <w:proofErr w:type="gramEnd"/>
      <w:r w:rsidRPr="00F01A17">
        <w:rPr>
          <w:rFonts w:ascii="仿宋" w:eastAsia="仿宋" w:hAnsi="仿宋" w:hint="eastAsia"/>
          <w:color w:val="000000" w:themeColor="text1"/>
          <w:szCs w:val="21"/>
        </w:rPr>
        <w:t>桥墩的中心在同一直线上，相邻桥墩的中心距离 为 20cm。</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color w:val="000000" w:themeColor="text1"/>
          <w:szCs w:val="21"/>
        </w:rPr>
        <w:t>4.</w:t>
      </w:r>
      <w:r w:rsidRPr="00F01A17">
        <w:rPr>
          <w:rFonts w:ascii="仿宋" w:eastAsia="仿宋" w:hAnsi="仿宋" w:hint="eastAsia"/>
          <w:color w:val="000000" w:themeColor="text1"/>
          <w:szCs w:val="21"/>
        </w:rPr>
        <w:t>任务中线与桥墩中心线平行，距离桥墩中心线3</w:t>
      </w:r>
      <w:r w:rsidRPr="00F01A17">
        <w:rPr>
          <w:rFonts w:ascii="仿宋" w:eastAsia="仿宋" w:hAnsi="仿宋"/>
          <w:color w:val="000000" w:themeColor="text1"/>
          <w:szCs w:val="21"/>
        </w:rPr>
        <w:t>5</w:t>
      </w:r>
      <w:r w:rsidRPr="00F01A17">
        <w:rPr>
          <w:rFonts w:ascii="仿宋" w:eastAsia="仿宋" w:hAnsi="仿宋" w:hint="eastAsia"/>
          <w:color w:val="000000" w:themeColor="text1"/>
          <w:szCs w:val="21"/>
        </w:rPr>
        <w:t>cm。</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5</w:t>
      </w:r>
      <w:r w:rsidRPr="00F01A17">
        <w:rPr>
          <w:rFonts w:ascii="仿宋" w:eastAsia="仿宋" w:hAnsi="仿宋"/>
          <w:color w:val="000000" w:themeColor="text1"/>
          <w:szCs w:val="21"/>
        </w:rPr>
        <w:t>.</w:t>
      </w:r>
      <w:r w:rsidR="006551E6" w:rsidRPr="00F01A17">
        <w:rPr>
          <w:rFonts w:ascii="仿宋" w:eastAsia="仿宋" w:hAnsi="仿宋" w:hint="eastAsia"/>
          <w:color w:val="000000" w:themeColor="text1"/>
          <w:szCs w:val="21"/>
        </w:rPr>
        <w:t>完全在某区的概念为机器人本体及搬运的物品垂直投影完全在黑线内</w:t>
      </w:r>
      <w:r w:rsidRPr="00F01A17">
        <w:rPr>
          <w:rFonts w:ascii="仿宋" w:eastAsia="仿宋" w:hAnsi="仿宋" w:hint="eastAsia"/>
          <w:color w:val="000000" w:themeColor="text1"/>
          <w:szCs w:val="21"/>
        </w:rPr>
        <w:t>，可以</w:t>
      </w:r>
      <w:proofErr w:type="gramStart"/>
      <w:r w:rsidRPr="00F01A17">
        <w:rPr>
          <w:rFonts w:ascii="仿宋" w:eastAsia="仿宋" w:hAnsi="仿宋" w:hint="eastAsia"/>
          <w:color w:val="000000" w:themeColor="text1"/>
          <w:szCs w:val="21"/>
        </w:rPr>
        <w:t>压线但</w:t>
      </w:r>
      <w:proofErr w:type="gramEnd"/>
      <w:r w:rsidRPr="00F01A17">
        <w:rPr>
          <w:rFonts w:ascii="仿宋" w:eastAsia="仿宋" w:hAnsi="仿宋" w:hint="eastAsia"/>
          <w:color w:val="000000" w:themeColor="text1"/>
          <w:szCs w:val="21"/>
        </w:rPr>
        <w:t>不超出黑线。</w:t>
      </w:r>
    </w:p>
    <w:p w:rsidR="003C49EB" w:rsidRPr="00F01A17" w:rsidRDefault="003C49EB" w:rsidP="003C49EB">
      <w:pPr>
        <w:pStyle w:val="a5"/>
        <w:spacing w:line="360" w:lineRule="auto"/>
        <w:rPr>
          <w:rFonts w:ascii="仿宋" w:eastAsia="仿宋" w:hAnsi="仿宋"/>
          <w:color w:val="000000" w:themeColor="text1"/>
          <w:szCs w:val="21"/>
        </w:rPr>
      </w:pPr>
      <w:r w:rsidRPr="00F01A17">
        <w:rPr>
          <w:rFonts w:ascii="仿宋" w:eastAsia="仿宋" w:hAnsi="仿宋"/>
          <w:color w:val="000000" w:themeColor="text1"/>
          <w:szCs w:val="21"/>
        </w:rPr>
        <w:t>6</w:t>
      </w:r>
      <w:r w:rsidRPr="00F01A17">
        <w:rPr>
          <w:rFonts w:ascii="仿宋" w:eastAsia="仿宋" w:hAnsi="仿宋" w:hint="eastAsia"/>
          <w:color w:val="000000" w:themeColor="text1"/>
          <w:szCs w:val="21"/>
        </w:rPr>
        <w:t>.桥面KT版材质，每个桥面的长宽分别为 20cmx2cm，厚度不超过 5mm，</w:t>
      </w:r>
      <w:r w:rsidR="001E3B38" w:rsidRPr="00F01A17">
        <w:rPr>
          <w:rFonts w:ascii="仿宋" w:eastAsia="仿宋" w:hAnsi="仿宋" w:hint="eastAsia"/>
          <w:color w:val="000000" w:themeColor="text1"/>
          <w:szCs w:val="21"/>
        </w:rPr>
        <w:t>共4块</w:t>
      </w:r>
      <w:r w:rsidRPr="00F01A17">
        <w:rPr>
          <w:rFonts w:ascii="仿宋" w:eastAsia="仿宋" w:hAnsi="仿宋" w:hint="eastAsia"/>
          <w:color w:val="000000" w:themeColor="text1"/>
          <w:szCs w:val="21"/>
        </w:rPr>
        <w:t>。</w:t>
      </w:r>
    </w:p>
    <w:p w:rsidR="003C49EB" w:rsidRPr="00F01A17" w:rsidRDefault="003C49EB" w:rsidP="003C49EB">
      <w:pPr>
        <w:spacing w:line="360" w:lineRule="auto"/>
        <w:ind w:firstLineChars="200" w:firstLine="420"/>
        <w:rPr>
          <w:rFonts w:ascii="仿宋" w:eastAsia="仿宋" w:hAnsi="仿宋"/>
          <w:color w:val="000000" w:themeColor="text1"/>
          <w:szCs w:val="21"/>
        </w:rPr>
      </w:pPr>
      <w:r w:rsidRPr="00F01A17">
        <w:rPr>
          <w:rFonts w:ascii="仿宋" w:eastAsia="仿宋" w:hAnsi="仿宋"/>
          <w:color w:val="000000" w:themeColor="text1"/>
          <w:szCs w:val="21"/>
        </w:rPr>
        <w:t>7</w:t>
      </w:r>
      <w:r w:rsidRPr="00F01A17">
        <w:rPr>
          <w:rFonts w:ascii="仿宋" w:eastAsia="仿宋" w:hAnsi="仿宋" w:hint="eastAsia"/>
          <w:color w:val="000000" w:themeColor="text1"/>
          <w:szCs w:val="21"/>
        </w:rPr>
        <w:t>.</w:t>
      </w:r>
      <w:r w:rsidRPr="00F01A17">
        <w:rPr>
          <w:rFonts w:ascii="仿宋" w:eastAsia="仿宋" w:hAnsi="仿宋" w:hint="eastAsia"/>
          <w:color w:val="000000" w:themeColor="text1"/>
        </w:rPr>
        <w:t xml:space="preserve"> </w:t>
      </w:r>
      <w:r w:rsidRPr="00F01A17">
        <w:rPr>
          <w:rFonts w:ascii="仿宋" w:eastAsia="仿宋" w:hAnsi="仿宋" w:hint="eastAsia"/>
          <w:color w:val="000000" w:themeColor="text1"/>
          <w:szCs w:val="21"/>
        </w:rPr>
        <w:t>桥面存放区长宽为 25cmx10cm，如图 1、图 2 所示。</w:t>
      </w:r>
    </w:p>
    <w:p w:rsidR="00FB6485" w:rsidRPr="00F01A17" w:rsidRDefault="00FB6485"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三、任务说明</w:t>
      </w:r>
    </w:p>
    <w:p w:rsidR="00FB6485" w:rsidRPr="00F01A17" w:rsidRDefault="00FB6485"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1.基础任务</w:t>
      </w:r>
    </w:p>
    <w:p w:rsidR="00FB6485" w:rsidRPr="00F01A17" w:rsidRDefault="00FB6485" w:rsidP="00FB6485">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机器人从出发区域出发前往任务区域，将桥面铺设在两个桥墩之上。该桥面可在机器人启动之前手动放置在机器人身上，也可以在机器人启动之后从桥面存放区自动抓取桥面。</w:t>
      </w:r>
    </w:p>
    <w:p w:rsidR="009D3351" w:rsidRPr="00F01A17" w:rsidRDefault="009D3351" w:rsidP="004D189A">
      <w:pPr>
        <w:spacing w:line="360" w:lineRule="auto"/>
        <w:ind w:firstLineChars="100" w:firstLine="210"/>
        <w:rPr>
          <w:rFonts w:ascii="仿宋" w:eastAsia="仿宋" w:hAnsi="仿宋"/>
          <w:color w:val="000000" w:themeColor="text1"/>
          <w:szCs w:val="21"/>
        </w:rPr>
      </w:pPr>
      <w:r w:rsidRPr="00F01A17">
        <w:rPr>
          <w:rFonts w:ascii="仿宋" w:eastAsia="仿宋" w:hAnsi="仿宋" w:hint="eastAsia"/>
          <w:color w:val="000000" w:themeColor="text1"/>
          <w:szCs w:val="21"/>
        </w:rPr>
        <w:t>（1）</w:t>
      </w:r>
      <w:r w:rsidR="004D189A" w:rsidRPr="00F01A17">
        <w:rPr>
          <w:rFonts w:ascii="仿宋" w:eastAsia="仿宋" w:hAnsi="仿宋" w:hint="eastAsia"/>
          <w:color w:val="000000" w:themeColor="text1"/>
          <w:szCs w:val="21"/>
        </w:rPr>
        <w:t>机器人从出发区</w:t>
      </w:r>
      <w:r w:rsidR="0077120A" w:rsidRPr="00F01A17">
        <w:rPr>
          <w:rFonts w:ascii="仿宋" w:eastAsia="仿宋" w:hAnsi="仿宋" w:hint="eastAsia"/>
          <w:color w:val="000000" w:themeColor="text1"/>
          <w:szCs w:val="21"/>
        </w:rPr>
        <w:t>携带</w:t>
      </w:r>
      <w:r w:rsidR="004D189A" w:rsidRPr="00F01A17">
        <w:rPr>
          <w:rFonts w:ascii="仿宋" w:eastAsia="仿宋" w:hAnsi="仿宋" w:hint="eastAsia"/>
          <w:color w:val="000000" w:themeColor="text1"/>
          <w:szCs w:val="21"/>
        </w:rPr>
        <w:t>桥面机器人完全进入任务区，每个桥面得5分，最高累计20分；机器人从出发区启动之后在桥面存放区自动抓取桥面搬运出桥面存放区，每个桥面得25，最高累计100分。</w:t>
      </w:r>
    </w:p>
    <w:p w:rsidR="009D3351" w:rsidRPr="00F01A17" w:rsidRDefault="009D3351" w:rsidP="009D3351">
      <w:pPr>
        <w:spacing w:line="360" w:lineRule="auto"/>
        <w:ind w:firstLineChars="100" w:firstLine="210"/>
        <w:rPr>
          <w:rFonts w:ascii="仿宋" w:eastAsia="仿宋" w:hAnsi="仿宋"/>
          <w:color w:val="000000" w:themeColor="text1"/>
          <w:szCs w:val="21"/>
        </w:rPr>
      </w:pPr>
      <w:r w:rsidRPr="00F01A17">
        <w:rPr>
          <w:rFonts w:ascii="仿宋" w:eastAsia="仿宋" w:hAnsi="仿宋" w:hint="eastAsia"/>
          <w:color w:val="000000" w:themeColor="text1"/>
          <w:szCs w:val="21"/>
        </w:rPr>
        <w:t>（</w:t>
      </w:r>
      <w:r w:rsidR="004D189A" w:rsidRPr="00F01A17">
        <w:rPr>
          <w:rFonts w:ascii="仿宋" w:eastAsia="仿宋" w:hAnsi="仿宋" w:hint="eastAsia"/>
          <w:color w:val="000000" w:themeColor="text1"/>
          <w:szCs w:val="21"/>
        </w:rPr>
        <w:t>2）机器人搬运桥面</w:t>
      </w:r>
      <w:r w:rsidRPr="00F01A17">
        <w:rPr>
          <w:rFonts w:ascii="仿宋" w:eastAsia="仿宋" w:hAnsi="仿宋" w:hint="eastAsia"/>
          <w:color w:val="000000" w:themeColor="text1"/>
          <w:szCs w:val="21"/>
        </w:rPr>
        <w:t>完全越过任务中线，</w:t>
      </w:r>
      <w:r w:rsidR="00114F6C" w:rsidRPr="00F01A17">
        <w:rPr>
          <w:rFonts w:ascii="仿宋" w:eastAsia="仿宋" w:hAnsi="仿宋" w:hint="eastAsia"/>
          <w:color w:val="000000" w:themeColor="text1"/>
          <w:szCs w:val="21"/>
        </w:rPr>
        <w:t>每个桥面</w:t>
      </w:r>
      <w:r w:rsidRPr="00F01A17">
        <w:rPr>
          <w:rFonts w:ascii="仿宋" w:eastAsia="仿宋" w:hAnsi="仿宋" w:hint="eastAsia"/>
          <w:color w:val="000000" w:themeColor="text1"/>
          <w:szCs w:val="21"/>
        </w:rPr>
        <w:t>得2</w:t>
      </w:r>
      <w:r w:rsidRPr="00F01A17">
        <w:rPr>
          <w:rFonts w:ascii="仿宋" w:eastAsia="仿宋" w:hAnsi="仿宋"/>
          <w:color w:val="000000" w:themeColor="text1"/>
          <w:szCs w:val="21"/>
        </w:rPr>
        <w:t>0</w:t>
      </w:r>
      <w:r w:rsidRPr="00F01A17">
        <w:rPr>
          <w:rFonts w:ascii="仿宋" w:eastAsia="仿宋" w:hAnsi="仿宋" w:hint="eastAsia"/>
          <w:color w:val="000000" w:themeColor="text1"/>
          <w:szCs w:val="21"/>
        </w:rPr>
        <w:t>分；最高累计80分。</w:t>
      </w:r>
    </w:p>
    <w:p w:rsidR="00FB6485" w:rsidRPr="00F01A17" w:rsidRDefault="009D3351" w:rsidP="00A13790">
      <w:pPr>
        <w:spacing w:line="360" w:lineRule="auto"/>
        <w:ind w:firstLineChars="100" w:firstLine="210"/>
        <w:rPr>
          <w:rFonts w:ascii="仿宋" w:eastAsia="仿宋" w:hAnsi="仿宋"/>
          <w:color w:val="000000" w:themeColor="text1"/>
          <w:szCs w:val="21"/>
        </w:rPr>
      </w:pPr>
      <w:r w:rsidRPr="00F01A17">
        <w:rPr>
          <w:rFonts w:ascii="仿宋" w:eastAsia="仿宋" w:hAnsi="仿宋" w:hint="eastAsia"/>
          <w:color w:val="000000" w:themeColor="text1"/>
          <w:szCs w:val="21"/>
        </w:rPr>
        <w:t>（</w:t>
      </w:r>
      <w:r w:rsidR="004D189A" w:rsidRPr="00F01A17">
        <w:rPr>
          <w:rFonts w:ascii="仿宋" w:eastAsia="仿宋" w:hAnsi="仿宋" w:hint="eastAsia"/>
          <w:color w:val="000000" w:themeColor="text1"/>
          <w:szCs w:val="21"/>
        </w:rPr>
        <w:t>3</w:t>
      </w:r>
      <w:r w:rsidRPr="00F01A17">
        <w:rPr>
          <w:rFonts w:ascii="仿宋" w:eastAsia="仿宋" w:hAnsi="仿宋" w:hint="eastAsia"/>
          <w:color w:val="000000" w:themeColor="text1"/>
          <w:szCs w:val="21"/>
        </w:rPr>
        <w:t>）</w:t>
      </w:r>
      <w:r w:rsidR="00F23F0C" w:rsidRPr="00F01A17">
        <w:rPr>
          <w:rFonts w:ascii="仿宋" w:eastAsia="仿宋" w:hAnsi="仿宋" w:hint="eastAsia"/>
          <w:color w:val="000000" w:themeColor="text1"/>
          <w:szCs w:val="21"/>
        </w:rPr>
        <w:t>机器人将桥面铺设在A、B、C、D、E、5个相邻的桥墩上</w:t>
      </w:r>
      <w:r w:rsidRPr="00F01A17">
        <w:rPr>
          <w:rFonts w:ascii="仿宋" w:eastAsia="仿宋" w:hAnsi="仿宋" w:hint="eastAsia"/>
          <w:color w:val="000000" w:themeColor="text1"/>
          <w:szCs w:val="21"/>
        </w:rPr>
        <w:t>，比赛结束前</w:t>
      </w:r>
      <w:proofErr w:type="gramStart"/>
      <w:r w:rsidRPr="00F01A17">
        <w:rPr>
          <w:rFonts w:ascii="仿宋" w:eastAsia="仿宋" w:hAnsi="仿宋" w:hint="eastAsia"/>
          <w:color w:val="000000" w:themeColor="text1"/>
          <w:szCs w:val="21"/>
        </w:rPr>
        <w:t>不</w:t>
      </w:r>
      <w:proofErr w:type="gramEnd"/>
      <w:r w:rsidRPr="00F01A17">
        <w:rPr>
          <w:rFonts w:ascii="仿宋" w:eastAsia="仿宋" w:hAnsi="仿宋" w:hint="eastAsia"/>
          <w:color w:val="000000" w:themeColor="text1"/>
          <w:szCs w:val="21"/>
        </w:rPr>
        <w:t>掉落，铺设</w:t>
      </w:r>
      <w:r w:rsidRPr="00F01A17">
        <w:rPr>
          <w:rFonts w:ascii="仿宋" w:eastAsia="仿宋" w:hAnsi="仿宋" w:hint="eastAsia"/>
          <w:color w:val="000000" w:themeColor="text1"/>
          <w:szCs w:val="21"/>
        </w:rPr>
        <w:lastRenderedPageBreak/>
        <w:t>每个桥面得5</w:t>
      </w:r>
      <w:r w:rsidRPr="00F01A17">
        <w:rPr>
          <w:rFonts w:ascii="仿宋" w:eastAsia="仿宋" w:hAnsi="仿宋"/>
          <w:color w:val="000000" w:themeColor="text1"/>
          <w:szCs w:val="21"/>
        </w:rPr>
        <w:t>0</w:t>
      </w:r>
      <w:r w:rsidRPr="00F01A17">
        <w:rPr>
          <w:rFonts w:ascii="仿宋" w:eastAsia="仿宋" w:hAnsi="仿宋" w:hint="eastAsia"/>
          <w:color w:val="000000" w:themeColor="text1"/>
          <w:szCs w:val="21"/>
        </w:rPr>
        <w:t>分。</w:t>
      </w:r>
    </w:p>
    <w:p w:rsidR="00FB6485" w:rsidRPr="00F01A17" w:rsidRDefault="00A13790" w:rsidP="001E5F81">
      <w:pPr>
        <w:pStyle w:val="a5"/>
        <w:spacing w:line="360" w:lineRule="auto"/>
        <w:ind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2</w:t>
      </w:r>
      <w:r w:rsidR="00FB6485" w:rsidRPr="00F01A17">
        <w:rPr>
          <w:rFonts w:ascii="仿宋" w:eastAsia="仿宋" w:hAnsi="仿宋" w:hint="eastAsia"/>
          <w:b/>
          <w:bCs/>
          <w:color w:val="000000" w:themeColor="text1"/>
          <w:szCs w:val="21"/>
        </w:rPr>
        <w:t>.时间奖励</w:t>
      </w:r>
    </w:p>
    <w:p w:rsidR="00FB6485" w:rsidRPr="00F01A17" w:rsidRDefault="00D34F61" w:rsidP="00FB6485">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机器人在规定时间内完成</w:t>
      </w:r>
      <w:r w:rsidRPr="00F01A17">
        <w:rPr>
          <w:rFonts w:ascii="仿宋" w:eastAsia="仿宋" w:hAnsi="仿宋" w:cs="宋体" w:hint="eastAsia"/>
          <w:b/>
          <w:color w:val="000000" w:themeColor="text1"/>
          <w:kern w:val="0"/>
          <w:szCs w:val="21"/>
          <w:lang w:bidi="ar"/>
        </w:rPr>
        <w:t>所有规定任务，且所有任务均有得分</w:t>
      </w:r>
      <w:r w:rsidR="00FB6485" w:rsidRPr="00F01A17">
        <w:rPr>
          <w:rFonts w:ascii="仿宋" w:eastAsia="仿宋" w:hAnsi="仿宋" w:cs="宋体" w:hint="eastAsia"/>
          <w:color w:val="000000" w:themeColor="text1"/>
          <w:kern w:val="0"/>
          <w:szCs w:val="21"/>
          <w:lang w:bidi="ar"/>
        </w:rPr>
        <w:t>，每提前1秒钟奖励1分（</w:t>
      </w:r>
      <w:r w:rsidRPr="00F01A17">
        <w:rPr>
          <w:rFonts w:ascii="仿宋" w:eastAsia="仿宋" w:hAnsi="仿宋" w:cs="宋体" w:hint="eastAsia"/>
          <w:color w:val="000000" w:themeColor="text1"/>
          <w:kern w:val="0"/>
          <w:szCs w:val="21"/>
          <w:lang w:bidi="ar"/>
        </w:rPr>
        <w:t>采用去尾法，精确到秒</w:t>
      </w:r>
      <w:r w:rsidR="00FB6485" w:rsidRPr="00F01A17">
        <w:rPr>
          <w:rFonts w:ascii="仿宋" w:eastAsia="仿宋" w:hAnsi="仿宋" w:cs="宋体" w:hint="eastAsia"/>
          <w:color w:val="000000" w:themeColor="text1"/>
          <w:kern w:val="0"/>
          <w:szCs w:val="21"/>
          <w:lang w:bidi="ar"/>
        </w:rPr>
        <w:t>），此为奖励分。</w:t>
      </w:r>
    </w:p>
    <w:p w:rsidR="00FB6485" w:rsidRPr="00F01A17" w:rsidRDefault="00FB6485" w:rsidP="00FB6485">
      <w:pPr>
        <w:pStyle w:val="a5"/>
        <w:spacing w:line="360" w:lineRule="auto"/>
        <w:rPr>
          <w:rFonts w:ascii="仿宋" w:eastAsia="仿宋" w:hAnsi="仿宋" w:cs="宋体"/>
          <w:color w:val="000000" w:themeColor="text1"/>
          <w:kern w:val="0"/>
          <w:szCs w:val="21"/>
          <w:lang w:bidi="ar"/>
        </w:rPr>
      </w:pPr>
      <w:r w:rsidRPr="00F01A17">
        <w:rPr>
          <w:rFonts w:ascii="仿宋" w:eastAsia="仿宋" w:hAnsi="仿宋" w:hint="eastAsia"/>
          <w:color w:val="000000" w:themeColor="text1"/>
          <w:szCs w:val="21"/>
        </w:rPr>
        <w:t>时间奖励分：</w:t>
      </w:r>
      <w:r w:rsidRPr="00F01A17">
        <w:rPr>
          <w:rFonts w:ascii="仿宋" w:eastAsia="仿宋" w:hAnsi="仿宋"/>
          <w:color w:val="000000" w:themeColor="text1"/>
          <w:szCs w:val="21"/>
        </w:rPr>
        <w:t>180-</w:t>
      </w:r>
      <w:r w:rsidRPr="00F01A17">
        <w:rPr>
          <w:rFonts w:ascii="仿宋" w:eastAsia="仿宋" w:hAnsi="仿宋" w:hint="eastAsia"/>
          <w:color w:val="000000" w:themeColor="text1"/>
          <w:szCs w:val="21"/>
        </w:rPr>
        <w:t>完成任务时间（秒）*</w:t>
      </w:r>
      <w:r w:rsidRPr="00F01A17">
        <w:rPr>
          <w:rFonts w:ascii="仿宋" w:eastAsia="仿宋" w:hAnsi="仿宋"/>
          <w:color w:val="000000" w:themeColor="text1"/>
          <w:szCs w:val="21"/>
        </w:rPr>
        <w:t>1</w:t>
      </w:r>
    </w:p>
    <w:p w:rsidR="00FB6485" w:rsidRPr="00F01A17" w:rsidRDefault="00FB6485" w:rsidP="001E5F81">
      <w:pPr>
        <w:pStyle w:val="a5"/>
        <w:spacing w:line="360" w:lineRule="auto"/>
        <w:ind w:firstLine="422"/>
        <w:rPr>
          <w:rFonts w:ascii="仿宋" w:eastAsia="仿宋" w:hAnsi="仿宋" w:cs="宋体"/>
          <w:b/>
          <w:bCs/>
          <w:color w:val="000000" w:themeColor="text1"/>
          <w:kern w:val="0"/>
          <w:szCs w:val="21"/>
          <w:lang w:bidi="ar"/>
        </w:rPr>
      </w:pPr>
      <w:r w:rsidRPr="00F01A17">
        <w:rPr>
          <w:rFonts w:ascii="仿宋" w:eastAsia="仿宋" w:hAnsi="仿宋" w:cs="宋体" w:hint="eastAsia"/>
          <w:b/>
          <w:bCs/>
          <w:color w:val="000000" w:themeColor="text1"/>
          <w:kern w:val="0"/>
          <w:szCs w:val="21"/>
          <w:lang w:bidi="ar"/>
        </w:rPr>
        <w:t>4.特别提醒</w:t>
      </w:r>
    </w:p>
    <w:p w:rsidR="00FB6485" w:rsidRPr="00F01A17" w:rsidRDefault="00FB6485" w:rsidP="00FB6485">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本次发布的任务书是基本任务书，本届省级交流展示活动机器人项目任务书将会在本次发布的基本任务书的基础上进行适当的变化，例如：改变物品摆放的位置、或在机器人行进路线上设置障碍等。</w:t>
      </w:r>
    </w:p>
    <w:p w:rsidR="00FB6485" w:rsidRPr="00F01A17" w:rsidRDefault="00FB6485"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四、机器人要求</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1.利用成品双足人形机器人或多足仿生类机器人加以改造或自行设计并制作的机器人均可参加，提倡使用开源硬件和软件自行设计制作机器人。</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2.机器人在出发区域内的最大尺寸长、宽和高分别不超过30cm、30cm和50cm，离开出发区域后尺寸不作限制，重量不限。</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3.机器人一旦启动，就只能受自带的控制器中的程序控制。队员一般不得接触机器人（重试的情况除外）。</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4.机器人开始任务前其垂直投影不能超过出发区域（含黑边框），机器人的朝向由学生自行决定。</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5.机器人完成基本任务和挑战任务时长为</w:t>
      </w:r>
      <w:r w:rsidRPr="00F01A17">
        <w:rPr>
          <w:rFonts w:ascii="仿宋" w:eastAsia="仿宋" w:hAnsi="仿宋"/>
          <w:color w:val="000000" w:themeColor="text1"/>
          <w:szCs w:val="21"/>
        </w:rPr>
        <w:t>180</w:t>
      </w:r>
      <w:r w:rsidRPr="00F01A17">
        <w:rPr>
          <w:rFonts w:ascii="仿宋" w:eastAsia="仿宋" w:hAnsi="仿宋" w:hint="eastAsia"/>
          <w:color w:val="000000" w:themeColor="text1"/>
          <w:szCs w:val="21"/>
        </w:rPr>
        <w:t>秒，在规定时间内完成的任务有效。</w:t>
      </w:r>
    </w:p>
    <w:p w:rsidR="00FB6485" w:rsidRPr="00F01A17" w:rsidRDefault="00FB6485" w:rsidP="00FB6485">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6.机器人从出发区内启动时开始计时，完成任务后计时停止。</w:t>
      </w:r>
    </w:p>
    <w:p w:rsidR="00FB6485" w:rsidRPr="00F01A17" w:rsidRDefault="00FB6485" w:rsidP="001E5F81">
      <w:pPr>
        <w:spacing w:line="360" w:lineRule="auto"/>
        <w:ind w:firstLineChars="200" w:firstLine="422"/>
        <w:rPr>
          <w:rFonts w:ascii="仿宋" w:eastAsia="仿宋" w:hAnsi="仿宋" w:cs="宋体"/>
          <w:b/>
          <w:bCs/>
          <w:color w:val="000000" w:themeColor="text1"/>
          <w:szCs w:val="21"/>
        </w:rPr>
      </w:pPr>
      <w:r w:rsidRPr="00F01A17">
        <w:rPr>
          <w:rFonts w:ascii="仿宋" w:eastAsia="仿宋" w:hAnsi="仿宋" w:cs="宋体" w:hint="eastAsia"/>
          <w:b/>
          <w:bCs/>
          <w:color w:val="000000" w:themeColor="text1"/>
          <w:szCs w:val="21"/>
        </w:rPr>
        <w:t>五、赛制</w:t>
      </w:r>
    </w:p>
    <w:p w:rsidR="00FB6485" w:rsidRPr="00F01A17" w:rsidRDefault="00FB6485" w:rsidP="00FB6485">
      <w:pPr>
        <w:pStyle w:val="a5"/>
        <w:spacing w:line="360" w:lineRule="auto"/>
        <w:rPr>
          <w:rFonts w:ascii="仿宋" w:eastAsia="仿宋" w:hAnsi="仿宋" w:cstheme="minorEastAsia"/>
          <w:color w:val="000000" w:themeColor="text1"/>
          <w:kern w:val="0"/>
          <w:szCs w:val="21"/>
          <w:lang w:bidi="ar"/>
        </w:rPr>
      </w:pPr>
      <w:r w:rsidRPr="00F01A17">
        <w:rPr>
          <w:rFonts w:ascii="仿宋" w:eastAsia="仿宋" w:hAnsi="仿宋" w:cstheme="minorEastAsia" w:hint="eastAsia"/>
          <w:color w:val="000000" w:themeColor="text1"/>
          <w:kern w:val="0"/>
          <w:szCs w:val="21"/>
          <w:lang w:bidi="ar"/>
        </w:rPr>
        <w:t>1.比赛不分初赛与复赛，比赛进行两轮。</w:t>
      </w:r>
    </w:p>
    <w:p w:rsidR="00FB6485" w:rsidRPr="00F01A17" w:rsidRDefault="00FB6485" w:rsidP="00FB6485">
      <w:pPr>
        <w:pStyle w:val="a5"/>
        <w:widowControl/>
        <w:spacing w:line="360" w:lineRule="auto"/>
        <w:jc w:val="left"/>
        <w:rPr>
          <w:rFonts w:ascii="仿宋" w:eastAsia="仿宋" w:hAnsi="仿宋" w:cstheme="minorEastAsia"/>
          <w:color w:val="000000" w:themeColor="text1"/>
          <w:kern w:val="0"/>
          <w:szCs w:val="21"/>
          <w:lang w:bidi="ar"/>
        </w:rPr>
      </w:pPr>
      <w:r w:rsidRPr="00F01A17">
        <w:rPr>
          <w:rFonts w:ascii="仿宋" w:eastAsia="仿宋" w:hAnsi="仿宋" w:cstheme="minorEastAsia" w:hint="eastAsia"/>
          <w:color w:val="000000" w:themeColor="text1"/>
          <w:kern w:val="0"/>
          <w:szCs w:val="21"/>
          <w:lang w:bidi="ar"/>
        </w:rPr>
        <w:t>2.单场比赛时间为 180秒。在比赛开始后，按抽签确定的参赛队编号轮流上场比赛。</w:t>
      </w:r>
    </w:p>
    <w:p w:rsidR="00FB6485" w:rsidRPr="00F01A17" w:rsidRDefault="00FB6485" w:rsidP="001E5F81">
      <w:pPr>
        <w:spacing w:line="360" w:lineRule="auto"/>
        <w:ind w:firstLineChars="200" w:firstLine="422"/>
        <w:rPr>
          <w:rFonts w:ascii="仿宋" w:eastAsia="仿宋" w:hAnsi="仿宋" w:cs="宋体"/>
          <w:b/>
          <w:bCs/>
          <w:color w:val="000000" w:themeColor="text1"/>
          <w:szCs w:val="21"/>
        </w:rPr>
      </w:pPr>
      <w:r w:rsidRPr="00F01A17">
        <w:rPr>
          <w:rFonts w:ascii="仿宋" w:eastAsia="仿宋" w:hAnsi="仿宋" w:cs="宋体" w:hint="eastAsia"/>
          <w:b/>
          <w:bCs/>
          <w:color w:val="000000" w:themeColor="text1"/>
          <w:szCs w:val="21"/>
        </w:rPr>
        <w:t>六、比赛流程</w:t>
      </w:r>
    </w:p>
    <w:p w:rsidR="00FB6485" w:rsidRPr="00F01A17" w:rsidRDefault="00FB6485" w:rsidP="00FB6485">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1.参赛选手不得携带U盘、手机等任何具有存储功能的设备进入场地。</w:t>
      </w:r>
    </w:p>
    <w:p w:rsidR="00FB6485" w:rsidRPr="00F01A17" w:rsidRDefault="00FB6485" w:rsidP="00FB6485">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2.调试阶段。调试时间第一轮90分钟，第二轮30分钟，线下赛由项目裁判长根据现场</w:t>
      </w:r>
      <w:r w:rsidRPr="00F01A17">
        <w:rPr>
          <w:rFonts w:ascii="仿宋" w:eastAsia="仿宋" w:hAnsi="仿宋" w:cs="宋体" w:hint="eastAsia"/>
          <w:color w:val="000000" w:themeColor="text1"/>
          <w:kern w:val="0"/>
          <w:lang w:bidi="ar"/>
        </w:rPr>
        <w:t>情况予以调整</w:t>
      </w:r>
      <w:r w:rsidRPr="00F01A17">
        <w:rPr>
          <w:rFonts w:ascii="仿宋" w:eastAsia="仿宋" w:hAnsi="仿宋" w:cs="宋体" w:hint="eastAsia"/>
          <w:color w:val="000000" w:themeColor="text1"/>
          <w:kern w:val="0"/>
          <w:szCs w:val="21"/>
          <w:lang w:bidi="ar"/>
        </w:rPr>
        <w:t>，</w:t>
      </w:r>
      <w:r w:rsidRPr="00F01A17">
        <w:rPr>
          <w:rFonts w:ascii="仿宋" w:eastAsia="仿宋" w:hAnsi="仿宋" w:cs="宋体" w:hint="eastAsia"/>
          <w:color w:val="000000" w:themeColor="text1"/>
          <w:szCs w:val="21"/>
        </w:rPr>
        <w:t>在调试时间结束后，竞赛选手需关闭机器人电源，按裁判要求贴好自己的参赛队编号，上交机器人统一封存，上场前不得修改程序和硬件设备。参赛队编号由赛前统一抽签确定，参赛队编号为该参赛队比赛顺序的依据。</w:t>
      </w:r>
    </w:p>
    <w:p w:rsidR="00FB6485" w:rsidRPr="00F01A17" w:rsidRDefault="00FB6485" w:rsidP="00FB6485">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3.在比赛正式开始时，参赛选手听裁判的口令才可以取走自己的机器人参加比赛。</w:t>
      </w:r>
    </w:p>
    <w:p w:rsidR="00FB6485" w:rsidRPr="00F01A17" w:rsidRDefault="00FB6485" w:rsidP="00FB6485">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lastRenderedPageBreak/>
        <w:t>4.竞赛阶段。竞赛分两轮，每一轮参赛队员确认已准备好后，举手示意，裁判员发出开始指令后即可启动机器人。在裁判员发出启动信号前启动机器人将被警告或处罚。机器人一旦离开起始区，选手不能再碰触机器人。机器人从</w:t>
      </w:r>
      <w:proofErr w:type="gramStart"/>
      <w:r w:rsidRPr="00F01A17">
        <w:rPr>
          <w:rFonts w:ascii="仿宋" w:eastAsia="仿宋" w:hAnsi="仿宋" w:cs="宋体" w:hint="eastAsia"/>
          <w:color w:val="000000" w:themeColor="text1"/>
          <w:kern w:val="0"/>
          <w:szCs w:val="21"/>
          <w:lang w:bidi="ar"/>
        </w:rPr>
        <w:t>起始区</w:t>
      </w:r>
      <w:proofErr w:type="gramEnd"/>
      <w:r w:rsidRPr="00F01A17">
        <w:rPr>
          <w:rFonts w:ascii="仿宋" w:eastAsia="仿宋" w:hAnsi="仿宋" w:cs="宋体" w:hint="eastAsia"/>
          <w:color w:val="000000" w:themeColor="text1"/>
          <w:kern w:val="0"/>
          <w:szCs w:val="21"/>
          <w:lang w:bidi="ar"/>
        </w:rPr>
        <w:t>出发后去完成任务，第一轮比赛结束后，参赛队员需要将机器人放回封存区，等待第二轮比赛。</w:t>
      </w:r>
    </w:p>
    <w:p w:rsidR="00FB6485" w:rsidRPr="00F01A17" w:rsidRDefault="00FB6485" w:rsidP="00FB6485">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5.如场地出现意外损坏，比赛将暂停，裁判应尽快将之修复。如果裁判认定某一队故意破坏竞赛场地，该队将受到警告，严重者将取消其比赛资格。</w:t>
      </w:r>
    </w:p>
    <w:p w:rsidR="00FB6485" w:rsidRPr="00F01A17" w:rsidRDefault="00FB6485" w:rsidP="00FB6485">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6.结束比赛 </w:t>
      </w:r>
    </w:p>
    <w:p w:rsidR="00FB6485" w:rsidRPr="00F01A17" w:rsidRDefault="00FB6485" w:rsidP="00FB6485">
      <w:pPr>
        <w:pStyle w:val="a5"/>
        <w:spacing w:line="360" w:lineRule="auto"/>
        <w:ind w:left="420" w:firstLineChars="0" w:firstLine="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w:t>
      </w:r>
      <w:r w:rsidRPr="00F01A17">
        <w:rPr>
          <w:rFonts w:ascii="仿宋" w:eastAsia="仿宋" w:hAnsi="仿宋" w:cs="宋体"/>
          <w:color w:val="000000" w:themeColor="text1"/>
          <w:kern w:val="0"/>
          <w:szCs w:val="21"/>
          <w:lang w:bidi="ar"/>
        </w:rPr>
        <w:t>180</w:t>
      </w:r>
      <w:r w:rsidRPr="00F01A17">
        <w:rPr>
          <w:rFonts w:ascii="仿宋" w:eastAsia="仿宋" w:hAnsi="仿宋" w:cs="宋体" w:hint="eastAsia"/>
          <w:color w:val="000000" w:themeColor="text1"/>
          <w:kern w:val="0"/>
          <w:szCs w:val="21"/>
          <w:lang w:bidi="ar"/>
        </w:rPr>
        <w:t>秒倒计时到 0。</w:t>
      </w:r>
    </w:p>
    <w:p w:rsidR="00FB6485" w:rsidRPr="00F01A17" w:rsidRDefault="00FB6485" w:rsidP="00FB6485">
      <w:pPr>
        <w:pStyle w:val="a5"/>
        <w:spacing w:line="360" w:lineRule="auto"/>
        <w:ind w:left="420" w:firstLineChars="0" w:firstLine="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（2）参赛队员向裁判示意要结束比赛。</w:t>
      </w:r>
    </w:p>
    <w:p w:rsidR="00FB6485" w:rsidRPr="00F01A17" w:rsidRDefault="00FB6485" w:rsidP="00FB6485">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7.</w:t>
      </w:r>
      <w:r w:rsidR="004D189A" w:rsidRPr="00F01A17">
        <w:rPr>
          <w:rFonts w:ascii="仿宋" w:eastAsia="仿宋" w:hAnsi="仿宋" w:cs="宋体" w:hint="eastAsia"/>
          <w:color w:val="000000" w:themeColor="text1"/>
          <w:kern w:val="0"/>
          <w:szCs w:val="21"/>
          <w:lang w:bidi="ar"/>
        </w:rPr>
        <w:t>关于重试</w:t>
      </w:r>
    </w:p>
    <w:p w:rsidR="00FB6485" w:rsidRPr="00F01A17" w:rsidRDefault="00FB6485" w:rsidP="00FB6485">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（1）在</w:t>
      </w:r>
      <w:r w:rsidRPr="00F01A17">
        <w:rPr>
          <w:rFonts w:ascii="仿宋" w:eastAsia="仿宋" w:hAnsi="仿宋" w:cs="宋体"/>
          <w:color w:val="000000" w:themeColor="text1"/>
          <w:kern w:val="0"/>
          <w:szCs w:val="21"/>
          <w:lang w:bidi="ar"/>
        </w:rPr>
        <w:t>180</w:t>
      </w:r>
      <w:r w:rsidRPr="00F01A17">
        <w:rPr>
          <w:rFonts w:ascii="仿宋" w:eastAsia="仿宋" w:hAnsi="仿宋" w:cs="宋体" w:hint="eastAsia"/>
          <w:color w:val="000000" w:themeColor="text1"/>
          <w:kern w:val="0"/>
          <w:szCs w:val="21"/>
          <w:lang w:bidi="ar"/>
        </w:rPr>
        <w:t xml:space="preserve">秒的比赛时间内，参赛队可以进行重试。 </w:t>
      </w:r>
    </w:p>
    <w:p w:rsidR="00FB6485" w:rsidRPr="00F01A17" w:rsidRDefault="00FB6485" w:rsidP="00FB6485">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（2）需要</w:t>
      </w:r>
      <w:proofErr w:type="gramStart"/>
      <w:r w:rsidRPr="00F01A17">
        <w:rPr>
          <w:rFonts w:ascii="仿宋" w:eastAsia="仿宋" w:hAnsi="仿宋" w:cs="宋体" w:hint="eastAsia"/>
          <w:color w:val="000000" w:themeColor="text1"/>
          <w:kern w:val="0"/>
          <w:szCs w:val="21"/>
          <w:lang w:bidi="ar"/>
        </w:rPr>
        <w:t>重试选手</w:t>
      </w:r>
      <w:proofErr w:type="gramEnd"/>
      <w:r w:rsidRPr="00F01A17">
        <w:rPr>
          <w:rFonts w:ascii="仿宋" w:eastAsia="仿宋" w:hAnsi="仿宋" w:cs="宋体" w:hint="eastAsia"/>
          <w:color w:val="000000" w:themeColor="text1"/>
          <w:kern w:val="0"/>
          <w:szCs w:val="21"/>
          <w:lang w:bidi="ar"/>
        </w:rPr>
        <w:t xml:space="preserve">应先向裁判申请，裁判许可后，方可接触要重试的机器人并把它搬回出发区。 </w:t>
      </w:r>
    </w:p>
    <w:p w:rsidR="00FB6485" w:rsidRPr="00F01A17" w:rsidRDefault="00FB6485" w:rsidP="00FB6485">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（3）比赛计时不因重试而停止。 </w:t>
      </w:r>
    </w:p>
    <w:p w:rsidR="00FB6485" w:rsidRPr="00F01A17" w:rsidRDefault="00FB6485" w:rsidP="00FB6485">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（4）选择重试后，已获得的所有得分清零。 </w:t>
      </w:r>
    </w:p>
    <w:p w:rsidR="00FB6485" w:rsidRPr="00F01A17" w:rsidRDefault="00FB6485" w:rsidP="00FB6485">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（5）参赛队员应将场地内的模型恢复初始状态，并向裁判示意。 </w:t>
      </w:r>
    </w:p>
    <w:p w:rsidR="00FB6485" w:rsidRPr="00F01A17" w:rsidRDefault="00FB6485" w:rsidP="00FB6485">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（6）完成必要的操作后，在裁判的允许下，参赛队员重新启动自己的机器人。 </w:t>
      </w:r>
    </w:p>
    <w:p w:rsidR="00FB6485" w:rsidRPr="00F01A17" w:rsidRDefault="00FB6485" w:rsidP="00FB6485">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（7）重试不扣分。</w:t>
      </w:r>
    </w:p>
    <w:p w:rsidR="00FB6485" w:rsidRPr="00F01A17" w:rsidRDefault="00FB6485" w:rsidP="001E5F81">
      <w:pPr>
        <w:spacing w:line="360" w:lineRule="auto"/>
        <w:ind w:firstLineChars="200" w:firstLine="422"/>
        <w:rPr>
          <w:rFonts w:ascii="仿宋" w:eastAsia="仿宋" w:hAnsi="仿宋" w:cs="宋体"/>
          <w:b/>
          <w:bCs/>
          <w:color w:val="000000" w:themeColor="text1"/>
          <w:szCs w:val="21"/>
        </w:rPr>
      </w:pPr>
      <w:r w:rsidRPr="00F01A17">
        <w:rPr>
          <w:rFonts w:ascii="仿宋" w:eastAsia="仿宋" w:hAnsi="仿宋" w:cs="宋体" w:hint="eastAsia"/>
          <w:b/>
          <w:bCs/>
          <w:color w:val="000000" w:themeColor="text1"/>
          <w:szCs w:val="21"/>
        </w:rPr>
        <w:t>七、评分标准</w:t>
      </w:r>
    </w:p>
    <w:p w:rsidR="00FB6485" w:rsidRPr="00F01A17" w:rsidRDefault="00FB6485" w:rsidP="00FB6485">
      <w:pPr>
        <w:pStyle w:val="a5"/>
        <w:spacing w:line="440" w:lineRule="exac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1.每轮得分=</w:t>
      </w:r>
      <w:r w:rsidR="00B20914" w:rsidRPr="00F01A17">
        <w:rPr>
          <w:rFonts w:ascii="仿宋" w:eastAsia="仿宋" w:hAnsi="仿宋" w:cs="宋体" w:hint="eastAsia"/>
          <w:color w:val="000000" w:themeColor="text1"/>
          <w:kern w:val="0"/>
          <w:szCs w:val="21"/>
          <w:lang w:bidi="ar"/>
        </w:rPr>
        <w:t>实际场地任务得分+时间分</w:t>
      </w:r>
      <w:r w:rsidRPr="00F01A17">
        <w:rPr>
          <w:rFonts w:ascii="仿宋" w:eastAsia="仿宋" w:hAnsi="仿宋" w:cs="宋体" w:hint="eastAsia"/>
          <w:color w:val="000000" w:themeColor="text1"/>
          <w:kern w:val="0"/>
          <w:szCs w:val="21"/>
          <w:lang w:bidi="ar"/>
        </w:rPr>
        <w:t>。</w:t>
      </w:r>
    </w:p>
    <w:p w:rsidR="00FB6485" w:rsidRPr="00F01A17" w:rsidRDefault="00FB6485" w:rsidP="00FB6485">
      <w:pPr>
        <w:pStyle w:val="a5"/>
        <w:spacing w:line="440" w:lineRule="exac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2.在竞赛中，每个参赛队有两轮比赛机会，最终成绩为两轮得分相加数。</w:t>
      </w:r>
    </w:p>
    <w:p w:rsidR="00FB6485" w:rsidRPr="00F01A17" w:rsidRDefault="00FB6485" w:rsidP="00FB6485">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3.最终以得分最高的机器人胜出。</w:t>
      </w:r>
    </w:p>
    <w:p w:rsidR="00FB6485" w:rsidRPr="00F01A17" w:rsidRDefault="00FB6485" w:rsidP="00FB6485">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4.参赛队伍的得分不能为负分，最低为零分。</w:t>
      </w:r>
    </w:p>
    <w:p w:rsidR="00FB6485" w:rsidRPr="00F01A17" w:rsidRDefault="00FB6485" w:rsidP="00FB6485">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5.排名</w:t>
      </w:r>
    </w:p>
    <w:p w:rsidR="00FB6485" w:rsidRPr="00F01A17" w:rsidRDefault="00FB6485" w:rsidP="00FB6485">
      <w:pPr>
        <w:widowControl/>
        <w:spacing w:line="360" w:lineRule="auto"/>
        <w:ind w:firstLineChars="200" w:firstLine="42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某一组别的全部比赛结束后，按参赛队</w:t>
      </w:r>
      <w:r w:rsidR="00C27917" w:rsidRPr="00F01A17">
        <w:rPr>
          <w:rFonts w:ascii="仿宋" w:eastAsia="仿宋" w:hAnsi="仿宋" w:cs="宋体" w:hint="eastAsia"/>
          <w:color w:val="000000" w:themeColor="text1"/>
          <w:kern w:val="0"/>
          <w:szCs w:val="21"/>
          <w:lang w:bidi="ar"/>
        </w:rPr>
        <w:t>两轮总分</w:t>
      </w:r>
      <w:r w:rsidRPr="00F01A17">
        <w:rPr>
          <w:rFonts w:ascii="仿宋" w:eastAsia="仿宋" w:hAnsi="仿宋" w:cs="宋体" w:hint="eastAsia"/>
          <w:color w:val="000000" w:themeColor="text1"/>
          <w:kern w:val="0"/>
          <w:szCs w:val="21"/>
          <w:lang w:bidi="ar"/>
        </w:rPr>
        <w:t>进行排名。如果出现平分情况，按以下顺序破平：</w:t>
      </w:r>
    </w:p>
    <w:p w:rsidR="00FB6485" w:rsidRPr="00F01A17" w:rsidRDefault="00FB6485" w:rsidP="00FB6485">
      <w:pPr>
        <w:spacing w:line="440" w:lineRule="exact"/>
        <w:ind w:firstLine="42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（1）单轮成绩高者在先。</w:t>
      </w:r>
    </w:p>
    <w:p w:rsidR="00FB6485" w:rsidRPr="00F01A17" w:rsidRDefault="00FB6485" w:rsidP="00FB6485">
      <w:pPr>
        <w:spacing w:line="440" w:lineRule="exact"/>
        <w:ind w:firstLine="42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（2）两轮剩余时间分之和高者在先。</w:t>
      </w:r>
    </w:p>
    <w:p w:rsidR="00FB6485" w:rsidRPr="00F01A17" w:rsidRDefault="00FB6485" w:rsidP="00FB6485">
      <w:pPr>
        <w:spacing w:line="440" w:lineRule="exact"/>
        <w:ind w:firstLine="42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（3）重量小的队在先。</w:t>
      </w:r>
    </w:p>
    <w:p w:rsidR="00FB6485" w:rsidRPr="00F01A17" w:rsidRDefault="00FB6485" w:rsidP="00FB6485">
      <w:pPr>
        <w:spacing w:line="440" w:lineRule="exact"/>
        <w:ind w:firstLine="420"/>
        <w:rPr>
          <w:rFonts w:ascii="仿宋" w:eastAsia="仿宋" w:hAnsi="仿宋" w:cs="宋体"/>
          <w:color w:val="000000" w:themeColor="text1"/>
          <w:kern w:val="0"/>
          <w:szCs w:val="21"/>
          <w:lang w:bidi="ar"/>
        </w:rPr>
      </w:pPr>
    </w:p>
    <w:p w:rsidR="00FB6485" w:rsidRPr="00F01A17" w:rsidRDefault="00FB6485" w:rsidP="00FB6485">
      <w:pPr>
        <w:widowControl/>
        <w:jc w:val="left"/>
        <w:rPr>
          <w:rFonts w:ascii="仿宋" w:eastAsia="仿宋" w:hAnsi="仿宋"/>
          <w:color w:val="000000" w:themeColor="text1"/>
          <w:szCs w:val="21"/>
        </w:rPr>
      </w:pP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645"/>
        <w:gridCol w:w="183"/>
        <w:gridCol w:w="1701"/>
        <w:gridCol w:w="992"/>
        <w:gridCol w:w="945"/>
        <w:gridCol w:w="7"/>
        <w:gridCol w:w="893"/>
        <w:gridCol w:w="7"/>
      </w:tblGrid>
      <w:tr w:rsidR="00F01A17" w:rsidRPr="00F01A17" w:rsidTr="0011657C">
        <w:trPr>
          <w:trHeight w:val="383"/>
          <w:jc w:val="center"/>
        </w:trPr>
        <w:tc>
          <w:tcPr>
            <w:tcW w:w="9502" w:type="dxa"/>
            <w:gridSpan w:val="9"/>
            <w:shd w:val="clear" w:color="auto" w:fill="FFFFFF"/>
          </w:tcPr>
          <w:p w:rsidR="00FB6485" w:rsidRPr="00F01A17" w:rsidRDefault="00FB6485" w:rsidP="0011657C">
            <w:pPr>
              <w:jc w:val="center"/>
              <w:rPr>
                <w:rFonts w:ascii="仿宋" w:eastAsia="仿宋" w:hAnsi="仿宋"/>
                <w:b/>
                <w:bCs/>
                <w:color w:val="000000" w:themeColor="text1"/>
                <w:szCs w:val="21"/>
              </w:rPr>
            </w:pPr>
            <w:r w:rsidRPr="00F01A17">
              <w:rPr>
                <w:rFonts w:ascii="仿宋" w:eastAsia="仿宋" w:hAnsi="仿宋" w:hint="eastAsia"/>
                <w:color w:val="000000" w:themeColor="text1"/>
                <w:sz w:val="30"/>
                <w:szCs w:val="30"/>
              </w:rPr>
              <w:t>智能机器人项目（A类 初中组）评分表</w:t>
            </w:r>
          </w:p>
        </w:tc>
      </w:tr>
      <w:tr w:rsidR="00F01A17" w:rsidRPr="00F01A17" w:rsidTr="0011657C">
        <w:trPr>
          <w:trHeight w:val="383"/>
          <w:jc w:val="center"/>
        </w:trPr>
        <w:tc>
          <w:tcPr>
            <w:tcW w:w="1129" w:type="dxa"/>
            <w:shd w:val="clear" w:color="auto" w:fill="FFFFFF"/>
          </w:tcPr>
          <w:p w:rsidR="00FB6485" w:rsidRPr="00F01A17" w:rsidRDefault="00FB6485"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编号</w:t>
            </w:r>
          </w:p>
        </w:tc>
        <w:tc>
          <w:tcPr>
            <w:tcW w:w="3645" w:type="dxa"/>
            <w:shd w:val="clear" w:color="auto" w:fill="FFFFFF"/>
          </w:tcPr>
          <w:p w:rsidR="00FB6485" w:rsidRPr="00F01A17" w:rsidRDefault="00FB6485" w:rsidP="0011657C">
            <w:pPr>
              <w:jc w:val="center"/>
              <w:rPr>
                <w:rFonts w:ascii="仿宋" w:eastAsia="仿宋" w:hAnsi="仿宋" w:cs="微软雅黑"/>
                <w:bCs/>
                <w:color w:val="000000" w:themeColor="text1"/>
                <w:kern w:val="0"/>
                <w:szCs w:val="21"/>
              </w:rPr>
            </w:pPr>
          </w:p>
        </w:tc>
        <w:tc>
          <w:tcPr>
            <w:tcW w:w="1884" w:type="dxa"/>
            <w:gridSpan w:val="2"/>
            <w:shd w:val="clear" w:color="auto" w:fill="FFFFFF"/>
          </w:tcPr>
          <w:p w:rsidR="00FB6485" w:rsidRPr="00F01A17" w:rsidRDefault="00FB6485"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参赛单位</w:t>
            </w:r>
          </w:p>
        </w:tc>
        <w:tc>
          <w:tcPr>
            <w:tcW w:w="2844" w:type="dxa"/>
            <w:gridSpan w:val="5"/>
            <w:shd w:val="clear" w:color="auto" w:fill="FFFFFF"/>
          </w:tcPr>
          <w:p w:rsidR="00FB6485" w:rsidRPr="00F01A17" w:rsidRDefault="00FB6485" w:rsidP="0011657C">
            <w:pPr>
              <w:spacing w:line="312" w:lineRule="auto"/>
              <w:jc w:val="center"/>
              <w:rPr>
                <w:rFonts w:ascii="仿宋" w:eastAsia="仿宋" w:hAnsi="仿宋" w:cs="微软雅黑"/>
                <w:bCs/>
                <w:color w:val="000000" w:themeColor="text1"/>
                <w:szCs w:val="21"/>
              </w:rPr>
            </w:pPr>
          </w:p>
        </w:tc>
      </w:tr>
      <w:tr w:rsidR="00F01A17" w:rsidRPr="00F01A17" w:rsidTr="0011657C">
        <w:trPr>
          <w:trHeight w:val="383"/>
          <w:jc w:val="center"/>
        </w:trPr>
        <w:tc>
          <w:tcPr>
            <w:tcW w:w="1129" w:type="dxa"/>
            <w:shd w:val="clear" w:color="auto" w:fill="FFFFFF"/>
          </w:tcPr>
          <w:p w:rsidR="00FB6485" w:rsidRPr="00F01A17" w:rsidRDefault="00FB6485"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参赛队员</w:t>
            </w:r>
          </w:p>
        </w:tc>
        <w:tc>
          <w:tcPr>
            <w:tcW w:w="3645" w:type="dxa"/>
            <w:shd w:val="clear" w:color="auto" w:fill="FFFFFF"/>
          </w:tcPr>
          <w:p w:rsidR="00FB6485" w:rsidRPr="00F01A17" w:rsidRDefault="00FB6485" w:rsidP="0011657C">
            <w:pPr>
              <w:jc w:val="center"/>
              <w:rPr>
                <w:rFonts w:ascii="仿宋" w:eastAsia="仿宋" w:hAnsi="仿宋" w:cs="微软雅黑"/>
                <w:bCs/>
                <w:color w:val="000000" w:themeColor="text1"/>
                <w:kern w:val="0"/>
                <w:szCs w:val="21"/>
              </w:rPr>
            </w:pPr>
          </w:p>
        </w:tc>
        <w:tc>
          <w:tcPr>
            <w:tcW w:w="4728" w:type="dxa"/>
            <w:gridSpan w:val="7"/>
            <w:shd w:val="clear" w:color="auto" w:fill="FFFFFF"/>
          </w:tcPr>
          <w:p w:rsidR="00FB6485" w:rsidRPr="00F01A17" w:rsidRDefault="00FB6485" w:rsidP="0011657C">
            <w:pPr>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383"/>
          <w:jc w:val="center"/>
        </w:trPr>
        <w:tc>
          <w:tcPr>
            <w:tcW w:w="1129" w:type="dxa"/>
            <w:shd w:val="clear" w:color="auto" w:fill="FFFFFF"/>
          </w:tcPr>
          <w:p w:rsidR="00FB6485" w:rsidRPr="00F01A17" w:rsidRDefault="00FB6485" w:rsidP="0011657C">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任务</w:t>
            </w:r>
          </w:p>
        </w:tc>
        <w:tc>
          <w:tcPr>
            <w:tcW w:w="5529" w:type="dxa"/>
            <w:gridSpan w:val="3"/>
            <w:shd w:val="clear" w:color="auto" w:fill="FFFFFF"/>
          </w:tcPr>
          <w:p w:rsidR="00FB6485" w:rsidRPr="00F01A17" w:rsidRDefault="00FB6485" w:rsidP="0011657C">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任务描述</w:t>
            </w:r>
          </w:p>
        </w:tc>
        <w:tc>
          <w:tcPr>
            <w:tcW w:w="992" w:type="dxa"/>
            <w:shd w:val="clear" w:color="auto" w:fill="FFFFFF"/>
          </w:tcPr>
          <w:p w:rsidR="00FB6485" w:rsidRPr="00F01A17" w:rsidRDefault="00FB6485" w:rsidP="0011657C">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分值</w:t>
            </w:r>
          </w:p>
        </w:tc>
        <w:tc>
          <w:tcPr>
            <w:tcW w:w="945" w:type="dxa"/>
            <w:shd w:val="clear" w:color="auto" w:fill="FFFFFF"/>
          </w:tcPr>
          <w:p w:rsidR="00FB6485" w:rsidRPr="00F01A17" w:rsidRDefault="00FB6485" w:rsidP="0011657C">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第一轮</w:t>
            </w:r>
          </w:p>
        </w:tc>
        <w:tc>
          <w:tcPr>
            <w:tcW w:w="900" w:type="dxa"/>
            <w:gridSpan w:val="2"/>
            <w:shd w:val="clear" w:color="auto" w:fill="FFFFFF"/>
          </w:tcPr>
          <w:p w:rsidR="00FB6485" w:rsidRPr="00F01A17" w:rsidRDefault="00FB6485" w:rsidP="0011657C">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第二轮</w:t>
            </w:r>
          </w:p>
        </w:tc>
      </w:tr>
      <w:tr w:rsidR="00F01A17" w:rsidRPr="00F01A17" w:rsidTr="0011657C">
        <w:trPr>
          <w:gridAfter w:val="1"/>
          <w:wAfter w:w="7" w:type="dxa"/>
          <w:trHeight w:val="232"/>
          <w:jc w:val="center"/>
        </w:trPr>
        <w:tc>
          <w:tcPr>
            <w:tcW w:w="1129" w:type="dxa"/>
            <w:vMerge w:val="restart"/>
            <w:shd w:val="clear" w:color="auto" w:fill="FFFFFF"/>
            <w:vAlign w:val="center"/>
          </w:tcPr>
          <w:p w:rsidR="00FB6485" w:rsidRPr="00F01A17" w:rsidRDefault="00FB6485"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基础任务</w:t>
            </w:r>
          </w:p>
        </w:tc>
        <w:tc>
          <w:tcPr>
            <w:tcW w:w="5529" w:type="dxa"/>
            <w:gridSpan w:val="3"/>
            <w:shd w:val="clear" w:color="auto" w:fill="FFFFFF"/>
            <w:vAlign w:val="center"/>
          </w:tcPr>
          <w:p w:rsidR="00FB6485" w:rsidRPr="00F01A17" w:rsidRDefault="0063533F" w:rsidP="00F73A92">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机器人从出发区携带桥面完全进入任务区</w:t>
            </w:r>
          </w:p>
        </w:tc>
        <w:tc>
          <w:tcPr>
            <w:tcW w:w="992" w:type="dxa"/>
            <w:shd w:val="clear" w:color="auto" w:fill="FFFFFF"/>
          </w:tcPr>
          <w:p w:rsidR="00FB6485" w:rsidRPr="00F01A17" w:rsidRDefault="00487329"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5</w:t>
            </w:r>
            <w:r w:rsidR="00FB6485" w:rsidRPr="00F01A17">
              <w:rPr>
                <w:rFonts w:ascii="仿宋" w:eastAsia="仿宋" w:hAnsi="仿宋" w:cs="微软雅黑" w:hint="eastAsia"/>
                <w:bCs/>
                <w:color w:val="000000" w:themeColor="text1"/>
                <w:kern w:val="0"/>
                <w:szCs w:val="21"/>
              </w:rPr>
              <w:t>分/块</w:t>
            </w:r>
          </w:p>
        </w:tc>
        <w:tc>
          <w:tcPr>
            <w:tcW w:w="945" w:type="dxa"/>
            <w:shd w:val="clear" w:color="auto" w:fill="FFFFFF"/>
          </w:tcPr>
          <w:p w:rsidR="00FB6485" w:rsidRPr="00F01A17" w:rsidRDefault="00FB6485"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FB6485" w:rsidRPr="00F01A17" w:rsidRDefault="00FB6485"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232"/>
          <w:jc w:val="center"/>
        </w:trPr>
        <w:tc>
          <w:tcPr>
            <w:tcW w:w="1129" w:type="dxa"/>
            <w:vMerge/>
            <w:shd w:val="clear" w:color="auto" w:fill="FFFFFF"/>
            <w:vAlign w:val="center"/>
          </w:tcPr>
          <w:p w:rsidR="003B1959" w:rsidRPr="00F01A17" w:rsidRDefault="003B1959" w:rsidP="0011657C">
            <w:pPr>
              <w:spacing w:line="312" w:lineRule="auto"/>
              <w:jc w:val="center"/>
              <w:rPr>
                <w:rFonts w:ascii="仿宋" w:eastAsia="仿宋" w:hAnsi="仿宋" w:cs="微软雅黑"/>
                <w:bCs/>
                <w:color w:val="000000" w:themeColor="text1"/>
                <w:szCs w:val="21"/>
              </w:rPr>
            </w:pPr>
          </w:p>
        </w:tc>
        <w:tc>
          <w:tcPr>
            <w:tcW w:w="5529" w:type="dxa"/>
            <w:gridSpan w:val="3"/>
            <w:shd w:val="clear" w:color="auto" w:fill="FFFFFF"/>
            <w:vAlign w:val="center"/>
          </w:tcPr>
          <w:p w:rsidR="003B1959" w:rsidRPr="00F01A17" w:rsidRDefault="00F23F0C" w:rsidP="007E77FE">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机器人将桥面铺设在A、B、C、D、E、5个相邻的桥墩上，比赛结束前</w:t>
            </w:r>
            <w:proofErr w:type="gramStart"/>
            <w:r w:rsidRPr="00F01A17">
              <w:rPr>
                <w:rFonts w:ascii="仿宋" w:eastAsia="仿宋" w:hAnsi="仿宋" w:hint="eastAsia"/>
                <w:color w:val="000000" w:themeColor="text1"/>
                <w:sz w:val="18"/>
                <w:szCs w:val="18"/>
              </w:rPr>
              <w:t>不</w:t>
            </w:r>
            <w:proofErr w:type="gramEnd"/>
            <w:r w:rsidRPr="00F01A17">
              <w:rPr>
                <w:rFonts w:ascii="仿宋" w:eastAsia="仿宋" w:hAnsi="仿宋" w:hint="eastAsia"/>
                <w:color w:val="000000" w:themeColor="text1"/>
                <w:sz w:val="18"/>
                <w:szCs w:val="18"/>
              </w:rPr>
              <w:t>掉落</w:t>
            </w:r>
          </w:p>
        </w:tc>
        <w:tc>
          <w:tcPr>
            <w:tcW w:w="992" w:type="dxa"/>
            <w:shd w:val="clear" w:color="auto" w:fill="FFFFFF"/>
          </w:tcPr>
          <w:p w:rsidR="003B1959" w:rsidRPr="00F01A17" w:rsidRDefault="003B1959" w:rsidP="00487329">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2</w:t>
            </w:r>
            <w:r w:rsidR="00487329" w:rsidRPr="00F01A17">
              <w:rPr>
                <w:rFonts w:ascii="仿宋" w:eastAsia="仿宋" w:hAnsi="仿宋" w:cs="微软雅黑" w:hint="eastAsia"/>
                <w:bCs/>
                <w:color w:val="000000" w:themeColor="text1"/>
                <w:kern w:val="0"/>
                <w:szCs w:val="21"/>
              </w:rPr>
              <w:t>5</w:t>
            </w:r>
            <w:r w:rsidRPr="00F01A17">
              <w:rPr>
                <w:rFonts w:ascii="仿宋" w:eastAsia="仿宋" w:hAnsi="仿宋" w:cs="微软雅黑" w:hint="eastAsia"/>
                <w:bCs/>
                <w:color w:val="000000" w:themeColor="text1"/>
                <w:kern w:val="0"/>
                <w:szCs w:val="21"/>
              </w:rPr>
              <w:t>分/块</w:t>
            </w:r>
          </w:p>
        </w:tc>
        <w:tc>
          <w:tcPr>
            <w:tcW w:w="945"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231"/>
          <w:jc w:val="center"/>
        </w:trPr>
        <w:tc>
          <w:tcPr>
            <w:tcW w:w="1129" w:type="dxa"/>
            <w:vMerge/>
            <w:shd w:val="clear" w:color="auto" w:fill="FFFFFF"/>
            <w:vAlign w:val="center"/>
          </w:tcPr>
          <w:p w:rsidR="003B1959" w:rsidRPr="00F01A17" w:rsidRDefault="003B1959" w:rsidP="0011657C">
            <w:pPr>
              <w:spacing w:line="312" w:lineRule="auto"/>
              <w:jc w:val="center"/>
              <w:rPr>
                <w:rFonts w:ascii="仿宋" w:eastAsia="仿宋" w:hAnsi="仿宋" w:cs="微软雅黑"/>
                <w:bCs/>
                <w:color w:val="000000" w:themeColor="text1"/>
                <w:szCs w:val="21"/>
              </w:rPr>
            </w:pPr>
          </w:p>
        </w:tc>
        <w:tc>
          <w:tcPr>
            <w:tcW w:w="5529" w:type="dxa"/>
            <w:gridSpan w:val="3"/>
            <w:shd w:val="clear" w:color="auto" w:fill="FFFFFF"/>
            <w:vAlign w:val="center"/>
          </w:tcPr>
          <w:p w:rsidR="003B1959" w:rsidRPr="00F01A17" w:rsidRDefault="003B1959" w:rsidP="0011657C">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机器人搬运桥面离开完全越过任务中线，得2</w:t>
            </w:r>
            <w:r w:rsidRPr="00F01A17">
              <w:rPr>
                <w:rFonts w:ascii="仿宋" w:eastAsia="仿宋" w:hAnsi="仿宋"/>
                <w:color w:val="000000" w:themeColor="text1"/>
                <w:sz w:val="18"/>
                <w:szCs w:val="18"/>
              </w:rPr>
              <w:t>0</w:t>
            </w:r>
            <w:r w:rsidRPr="00F01A17">
              <w:rPr>
                <w:rFonts w:ascii="仿宋" w:eastAsia="仿宋" w:hAnsi="仿宋" w:hint="eastAsia"/>
                <w:color w:val="000000" w:themeColor="text1"/>
                <w:sz w:val="18"/>
                <w:szCs w:val="18"/>
              </w:rPr>
              <w:t>分</w:t>
            </w:r>
          </w:p>
        </w:tc>
        <w:tc>
          <w:tcPr>
            <w:tcW w:w="992"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2</w:t>
            </w:r>
            <w:r w:rsidRPr="00F01A17">
              <w:rPr>
                <w:rFonts w:ascii="仿宋" w:eastAsia="仿宋" w:hAnsi="仿宋" w:cs="微软雅黑"/>
                <w:bCs/>
                <w:color w:val="000000" w:themeColor="text1"/>
                <w:kern w:val="0"/>
                <w:szCs w:val="21"/>
              </w:rPr>
              <w:t>0</w:t>
            </w:r>
            <w:r w:rsidRPr="00F01A17">
              <w:rPr>
                <w:rFonts w:ascii="仿宋" w:eastAsia="仿宋" w:hAnsi="仿宋" w:cs="微软雅黑" w:hint="eastAsia"/>
                <w:bCs/>
                <w:color w:val="000000" w:themeColor="text1"/>
                <w:kern w:val="0"/>
                <w:szCs w:val="21"/>
              </w:rPr>
              <w:t>分/块</w:t>
            </w:r>
          </w:p>
        </w:tc>
        <w:tc>
          <w:tcPr>
            <w:tcW w:w="945"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231"/>
          <w:jc w:val="center"/>
        </w:trPr>
        <w:tc>
          <w:tcPr>
            <w:tcW w:w="1129" w:type="dxa"/>
            <w:vMerge/>
            <w:shd w:val="clear" w:color="auto" w:fill="FFFFFF"/>
            <w:vAlign w:val="center"/>
          </w:tcPr>
          <w:p w:rsidR="003B1959" w:rsidRPr="00F01A17" w:rsidRDefault="003B1959" w:rsidP="0011657C">
            <w:pPr>
              <w:spacing w:line="312" w:lineRule="auto"/>
              <w:jc w:val="center"/>
              <w:rPr>
                <w:rFonts w:ascii="仿宋" w:eastAsia="仿宋" w:hAnsi="仿宋" w:cs="微软雅黑"/>
                <w:bCs/>
                <w:color w:val="000000" w:themeColor="text1"/>
                <w:szCs w:val="21"/>
              </w:rPr>
            </w:pPr>
          </w:p>
        </w:tc>
        <w:tc>
          <w:tcPr>
            <w:tcW w:w="5529" w:type="dxa"/>
            <w:gridSpan w:val="3"/>
            <w:shd w:val="clear" w:color="auto" w:fill="FFFFFF"/>
            <w:vAlign w:val="center"/>
          </w:tcPr>
          <w:p w:rsidR="003B1959" w:rsidRPr="00F01A17" w:rsidRDefault="003B1959" w:rsidP="0011657C">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机器人将桥面铺设在B、C或者C、D的桥墩上，比赛结束前</w:t>
            </w:r>
            <w:proofErr w:type="gramStart"/>
            <w:r w:rsidRPr="00F01A17">
              <w:rPr>
                <w:rFonts w:ascii="仿宋" w:eastAsia="仿宋" w:hAnsi="仿宋" w:hint="eastAsia"/>
                <w:color w:val="000000" w:themeColor="text1"/>
                <w:sz w:val="18"/>
                <w:szCs w:val="18"/>
              </w:rPr>
              <w:t>不</w:t>
            </w:r>
            <w:proofErr w:type="gramEnd"/>
            <w:r w:rsidRPr="00F01A17">
              <w:rPr>
                <w:rFonts w:ascii="仿宋" w:eastAsia="仿宋" w:hAnsi="仿宋" w:hint="eastAsia"/>
                <w:color w:val="000000" w:themeColor="text1"/>
                <w:sz w:val="18"/>
                <w:szCs w:val="18"/>
              </w:rPr>
              <w:t>掉落，铺设每个桥面得5</w:t>
            </w:r>
            <w:r w:rsidRPr="00F01A17">
              <w:rPr>
                <w:rFonts w:ascii="仿宋" w:eastAsia="仿宋" w:hAnsi="仿宋"/>
                <w:color w:val="000000" w:themeColor="text1"/>
                <w:sz w:val="18"/>
                <w:szCs w:val="18"/>
              </w:rPr>
              <w:t>0</w:t>
            </w:r>
            <w:r w:rsidRPr="00F01A17">
              <w:rPr>
                <w:rFonts w:ascii="仿宋" w:eastAsia="仿宋" w:hAnsi="仿宋" w:hint="eastAsia"/>
                <w:color w:val="000000" w:themeColor="text1"/>
                <w:sz w:val="18"/>
                <w:szCs w:val="18"/>
              </w:rPr>
              <w:t>分。</w:t>
            </w:r>
          </w:p>
        </w:tc>
        <w:tc>
          <w:tcPr>
            <w:tcW w:w="992"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bCs/>
                <w:color w:val="000000" w:themeColor="text1"/>
                <w:kern w:val="0"/>
                <w:szCs w:val="21"/>
              </w:rPr>
              <w:t>50</w:t>
            </w:r>
            <w:r w:rsidRPr="00F01A17">
              <w:rPr>
                <w:rFonts w:ascii="仿宋" w:eastAsia="仿宋" w:hAnsi="仿宋" w:cs="微软雅黑" w:hint="eastAsia"/>
                <w:bCs/>
                <w:color w:val="000000" w:themeColor="text1"/>
                <w:kern w:val="0"/>
                <w:szCs w:val="21"/>
              </w:rPr>
              <w:t>分/块</w:t>
            </w:r>
          </w:p>
        </w:tc>
        <w:tc>
          <w:tcPr>
            <w:tcW w:w="945"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r>
      <w:tr w:rsidR="00F01A17" w:rsidRPr="00F01A17" w:rsidTr="00A13790">
        <w:trPr>
          <w:gridAfter w:val="1"/>
          <w:wAfter w:w="7" w:type="dxa"/>
          <w:trHeight w:val="1019"/>
          <w:jc w:val="center"/>
        </w:trPr>
        <w:tc>
          <w:tcPr>
            <w:tcW w:w="1129" w:type="dxa"/>
            <w:shd w:val="clear" w:color="auto" w:fill="FFFFFF"/>
            <w:vAlign w:val="center"/>
          </w:tcPr>
          <w:p w:rsidR="00A13790" w:rsidRPr="00F01A17" w:rsidRDefault="00A13790"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挑战任务</w:t>
            </w:r>
          </w:p>
        </w:tc>
        <w:tc>
          <w:tcPr>
            <w:tcW w:w="5529" w:type="dxa"/>
            <w:gridSpan w:val="3"/>
            <w:shd w:val="clear" w:color="auto" w:fill="FFFFFF"/>
            <w:vAlign w:val="center"/>
          </w:tcPr>
          <w:p w:rsidR="00A13790" w:rsidRPr="00F01A17" w:rsidRDefault="00A13790" w:rsidP="007E77FE">
            <w:pPr>
              <w:spacing w:line="312" w:lineRule="auto"/>
              <w:jc w:val="left"/>
              <w:rPr>
                <w:rFonts w:ascii="仿宋" w:eastAsia="仿宋" w:hAnsi="仿宋"/>
                <w:color w:val="000000" w:themeColor="text1"/>
                <w:sz w:val="18"/>
                <w:szCs w:val="18"/>
              </w:rPr>
            </w:pPr>
          </w:p>
        </w:tc>
        <w:tc>
          <w:tcPr>
            <w:tcW w:w="992" w:type="dxa"/>
            <w:shd w:val="clear" w:color="auto" w:fill="FFFFFF"/>
          </w:tcPr>
          <w:p w:rsidR="00A13790" w:rsidRPr="00F01A17" w:rsidRDefault="00A13790" w:rsidP="00A13790">
            <w:pPr>
              <w:spacing w:line="312" w:lineRule="auto"/>
              <w:jc w:val="center"/>
              <w:rPr>
                <w:rFonts w:ascii="仿宋" w:eastAsia="仿宋" w:hAnsi="仿宋" w:cs="微软雅黑"/>
                <w:bCs/>
                <w:color w:val="000000" w:themeColor="text1"/>
                <w:kern w:val="0"/>
                <w:szCs w:val="21"/>
              </w:rPr>
            </w:pPr>
          </w:p>
          <w:p w:rsidR="00A13790" w:rsidRPr="00F01A17" w:rsidRDefault="00A13790" w:rsidP="00A13790">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1</w:t>
            </w:r>
            <w:r w:rsidRPr="00F01A17">
              <w:rPr>
                <w:rFonts w:ascii="仿宋" w:eastAsia="仿宋" w:hAnsi="仿宋" w:cs="微软雅黑"/>
                <w:bCs/>
                <w:color w:val="000000" w:themeColor="text1"/>
                <w:kern w:val="0"/>
                <w:szCs w:val="21"/>
              </w:rPr>
              <w:t>0</w:t>
            </w:r>
            <w:r w:rsidRPr="00F01A17">
              <w:rPr>
                <w:rFonts w:ascii="仿宋" w:eastAsia="仿宋" w:hAnsi="仿宋" w:cs="微软雅黑" w:hint="eastAsia"/>
                <w:bCs/>
                <w:color w:val="000000" w:themeColor="text1"/>
                <w:kern w:val="0"/>
                <w:szCs w:val="21"/>
              </w:rPr>
              <w:t>0分</w:t>
            </w:r>
          </w:p>
        </w:tc>
        <w:tc>
          <w:tcPr>
            <w:tcW w:w="945" w:type="dxa"/>
            <w:shd w:val="clear" w:color="auto" w:fill="FFFFFF"/>
          </w:tcPr>
          <w:p w:rsidR="00A13790" w:rsidRPr="00F01A17" w:rsidRDefault="00A13790"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A13790" w:rsidRPr="00F01A17" w:rsidRDefault="00A13790"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506"/>
          <w:jc w:val="center"/>
        </w:trPr>
        <w:tc>
          <w:tcPr>
            <w:tcW w:w="1129" w:type="dxa"/>
            <w:shd w:val="clear" w:color="auto" w:fill="FFFFFF"/>
            <w:vAlign w:val="center"/>
          </w:tcPr>
          <w:p w:rsidR="003B1959" w:rsidRPr="00F01A17" w:rsidRDefault="003B1959" w:rsidP="0011657C">
            <w:pPr>
              <w:spacing w:line="360"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时间奖励</w:t>
            </w:r>
          </w:p>
        </w:tc>
        <w:tc>
          <w:tcPr>
            <w:tcW w:w="5529" w:type="dxa"/>
            <w:gridSpan w:val="3"/>
            <w:shd w:val="clear" w:color="auto" w:fill="FFFFFF"/>
            <w:vAlign w:val="center"/>
          </w:tcPr>
          <w:p w:rsidR="003B1959" w:rsidRPr="00F01A17" w:rsidRDefault="003B1959" w:rsidP="0011657C">
            <w:pPr>
              <w:spacing w:line="312" w:lineRule="auto"/>
              <w:jc w:val="center"/>
              <w:rPr>
                <w:rFonts w:ascii="仿宋" w:eastAsia="仿宋" w:hAnsi="仿宋" w:cs="宋体"/>
                <w:color w:val="000000" w:themeColor="text1"/>
                <w:kern w:val="0"/>
                <w:sz w:val="18"/>
                <w:szCs w:val="18"/>
                <w:lang w:bidi="ar"/>
              </w:rPr>
            </w:pPr>
            <w:r w:rsidRPr="00F01A17">
              <w:rPr>
                <w:rFonts w:ascii="仿宋" w:eastAsia="仿宋" w:hAnsi="仿宋" w:cs="宋体" w:hint="eastAsia"/>
                <w:color w:val="000000" w:themeColor="text1"/>
                <w:kern w:val="0"/>
                <w:sz w:val="18"/>
                <w:szCs w:val="18"/>
                <w:lang w:bidi="ar"/>
              </w:rPr>
              <w:t>如果机器人在规定时间内完成所有规定的任务，每提前1秒钟奖励1分</w:t>
            </w:r>
          </w:p>
          <w:p w:rsidR="003B1959" w:rsidRPr="00F01A17" w:rsidRDefault="003B1959" w:rsidP="0011657C">
            <w:pPr>
              <w:spacing w:line="312" w:lineRule="auto"/>
              <w:jc w:val="center"/>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时间奖励分：</w:t>
            </w:r>
            <w:r w:rsidRPr="00F01A17">
              <w:rPr>
                <w:rFonts w:ascii="仿宋" w:eastAsia="仿宋" w:hAnsi="仿宋"/>
                <w:color w:val="000000" w:themeColor="text1"/>
                <w:sz w:val="18"/>
                <w:szCs w:val="18"/>
              </w:rPr>
              <w:t>180-</w:t>
            </w:r>
            <w:r w:rsidRPr="00F01A17">
              <w:rPr>
                <w:rFonts w:ascii="仿宋" w:eastAsia="仿宋" w:hAnsi="仿宋" w:hint="eastAsia"/>
                <w:color w:val="000000" w:themeColor="text1"/>
                <w:sz w:val="18"/>
                <w:szCs w:val="18"/>
              </w:rPr>
              <w:t>完成任务时间（秒）*</w:t>
            </w:r>
            <w:r w:rsidRPr="00F01A17">
              <w:rPr>
                <w:rFonts w:ascii="仿宋" w:eastAsia="仿宋" w:hAnsi="仿宋"/>
                <w:color w:val="000000" w:themeColor="text1"/>
                <w:sz w:val="18"/>
                <w:szCs w:val="18"/>
              </w:rPr>
              <w:t>1</w:t>
            </w:r>
          </w:p>
        </w:tc>
        <w:tc>
          <w:tcPr>
            <w:tcW w:w="992" w:type="dxa"/>
            <w:shd w:val="clear" w:color="auto" w:fill="FFFFFF"/>
          </w:tcPr>
          <w:p w:rsidR="003B1959" w:rsidRPr="00F01A17" w:rsidRDefault="003B1959" w:rsidP="0011657C">
            <w:pPr>
              <w:spacing w:line="600" w:lineRule="auto"/>
              <w:jc w:val="center"/>
              <w:rPr>
                <w:rFonts w:ascii="仿宋" w:eastAsia="仿宋" w:hAnsi="仿宋" w:cs="微软雅黑"/>
                <w:bCs/>
                <w:color w:val="000000" w:themeColor="text1"/>
                <w:kern w:val="0"/>
                <w:szCs w:val="21"/>
              </w:rPr>
            </w:pPr>
          </w:p>
        </w:tc>
        <w:tc>
          <w:tcPr>
            <w:tcW w:w="945"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trHeight w:val="325"/>
          <w:jc w:val="center"/>
        </w:trPr>
        <w:tc>
          <w:tcPr>
            <w:tcW w:w="1129"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单轮得分</w:t>
            </w:r>
          </w:p>
        </w:tc>
        <w:tc>
          <w:tcPr>
            <w:tcW w:w="6521" w:type="dxa"/>
            <w:gridSpan w:val="4"/>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c>
          <w:tcPr>
            <w:tcW w:w="952" w:type="dxa"/>
            <w:gridSpan w:val="2"/>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trHeight w:val="325"/>
          <w:jc w:val="center"/>
        </w:trPr>
        <w:tc>
          <w:tcPr>
            <w:tcW w:w="1129"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单轮用时</w:t>
            </w:r>
          </w:p>
        </w:tc>
        <w:tc>
          <w:tcPr>
            <w:tcW w:w="6521" w:type="dxa"/>
            <w:gridSpan w:val="4"/>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c>
          <w:tcPr>
            <w:tcW w:w="952" w:type="dxa"/>
            <w:gridSpan w:val="2"/>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trHeight w:val="325"/>
          <w:jc w:val="center"/>
        </w:trPr>
        <w:tc>
          <w:tcPr>
            <w:tcW w:w="1129"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总分</w:t>
            </w:r>
          </w:p>
        </w:tc>
        <w:tc>
          <w:tcPr>
            <w:tcW w:w="8373" w:type="dxa"/>
            <w:gridSpan w:val="8"/>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trHeight w:val="325"/>
          <w:jc w:val="center"/>
        </w:trPr>
        <w:tc>
          <w:tcPr>
            <w:tcW w:w="9502" w:type="dxa"/>
            <w:gridSpan w:val="9"/>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szCs w:val="21"/>
              </w:rPr>
              <w:t>得分确认</w:t>
            </w:r>
          </w:p>
        </w:tc>
      </w:tr>
      <w:tr w:rsidR="00F01A17" w:rsidRPr="00F01A17" w:rsidTr="0011657C">
        <w:trPr>
          <w:trHeight w:val="325"/>
          <w:jc w:val="center"/>
        </w:trPr>
        <w:tc>
          <w:tcPr>
            <w:tcW w:w="9502" w:type="dxa"/>
            <w:gridSpan w:val="9"/>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本人已确认以上比赛得分记录结果，真实有效，无任何异议。</w:t>
            </w:r>
          </w:p>
        </w:tc>
      </w:tr>
      <w:tr w:rsidR="00F01A17" w:rsidRPr="00F01A17" w:rsidTr="0011657C">
        <w:trPr>
          <w:gridAfter w:val="1"/>
          <w:wAfter w:w="7" w:type="dxa"/>
          <w:trHeight w:val="540"/>
          <w:jc w:val="center"/>
        </w:trPr>
        <w:tc>
          <w:tcPr>
            <w:tcW w:w="1129" w:type="dxa"/>
            <w:shd w:val="clear" w:color="auto" w:fill="FFFFFF"/>
          </w:tcPr>
          <w:p w:rsidR="003B1959" w:rsidRPr="00F01A17" w:rsidRDefault="003B1959" w:rsidP="0011657C">
            <w:pPr>
              <w:spacing w:line="312" w:lineRule="auto"/>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参赛队员</w:t>
            </w:r>
          </w:p>
        </w:tc>
        <w:tc>
          <w:tcPr>
            <w:tcW w:w="3828" w:type="dxa"/>
            <w:gridSpan w:val="2"/>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c>
          <w:tcPr>
            <w:tcW w:w="1701"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szCs w:val="21"/>
              </w:rPr>
              <w:t>裁判员</w:t>
            </w:r>
          </w:p>
        </w:tc>
        <w:tc>
          <w:tcPr>
            <w:tcW w:w="2837" w:type="dxa"/>
            <w:gridSpan w:val="4"/>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540"/>
          <w:jc w:val="center"/>
        </w:trPr>
        <w:tc>
          <w:tcPr>
            <w:tcW w:w="1129" w:type="dxa"/>
            <w:shd w:val="clear" w:color="auto" w:fill="FFFFFF"/>
          </w:tcPr>
          <w:p w:rsidR="003B1959" w:rsidRPr="00F01A17" w:rsidRDefault="003B1959" w:rsidP="0011657C">
            <w:pPr>
              <w:spacing w:line="312" w:lineRule="auto"/>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参赛队员</w:t>
            </w:r>
          </w:p>
        </w:tc>
        <w:tc>
          <w:tcPr>
            <w:tcW w:w="3828" w:type="dxa"/>
            <w:gridSpan w:val="2"/>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c>
          <w:tcPr>
            <w:tcW w:w="1701" w:type="dxa"/>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szCs w:val="21"/>
              </w:rPr>
              <w:t>裁判长</w:t>
            </w:r>
          </w:p>
        </w:tc>
        <w:tc>
          <w:tcPr>
            <w:tcW w:w="2837" w:type="dxa"/>
            <w:gridSpan w:val="4"/>
            <w:shd w:val="clear" w:color="auto" w:fill="FFFFFF"/>
          </w:tcPr>
          <w:p w:rsidR="003B1959" w:rsidRPr="00F01A17" w:rsidRDefault="003B1959" w:rsidP="0011657C">
            <w:pPr>
              <w:spacing w:line="312" w:lineRule="auto"/>
              <w:jc w:val="center"/>
              <w:rPr>
                <w:rFonts w:ascii="仿宋" w:eastAsia="仿宋" w:hAnsi="仿宋" w:cs="微软雅黑"/>
                <w:bCs/>
                <w:color w:val="000000" w:themeColor="text1"/>
                <w:kern w:val="0"/>
                <w:szCs w:val="21"/>
              </w:rPr>
            </w:pPr>
          </w:p>
        </w:tc>
      </w:tr>
    </w:tbl>
    <w:p w:rsidR="00FB6485" w:rsidRPr="00F01A17" w:rsidRDefault="00FB6485" w:rsidP="00FB6485">
      <w:pPr>
        <w:spacing w:line="360" w:lineRule="auto"/>
        <w:rPr>
          <w:rFonts w:ascii="仿宋" w:eastAsia="仿宋" w:hAnsi="仿宋"/>
          <w:color w:val="000000" w:themeColor="text1"/>
          <w:szCs w:val="21"/>
        </w:rPr>
      </w:pPr>
    </w:p>
    <w:p w:rsidR="0011657C" w:rsidRPr="00F01A17" w:rsidRDefault="00FB6485" w:rsidP="0011657C">
      <w:pPr>
        <w:widowControl/>
        <w:jc w:val="left"/>
        <w:rPr>
          <w:rFonts w:ascii="仿宋" w:eastAsia="仿宋" w:hAnsi="仿宋"/>
          <w:color w:val="000000" w:themeColor="text1"/>
          <w:szCs w:val="21"/>
        </w:rPr>
      </w:pPr>
      <w:r w:rsidRPr="00F01A17">
        <w:rPr>
          <w:rFonts w:ascii="仿宋" w:eastAsia="仿宋" w:hAnsi="仿宋"/>
          <w:color w:val="000000" w:themeColor="text1"/>
          <w:szCs w:val="21"/>
        </w:rPr>
        <w:br w:type="page"/>
      </w:r>
    </w:p>
    <w:p w:rsidR="0011657C" w:rsidRPr="00F01A17" w:rsidRDefault="0011657C" w:rsidP="0011657C">
      <w:pPr>
        <w:jc w:val="center"/>
        <w:rPr>
          <w:rFonts w:ascii="仿宋" w:eastAsia="仿宋" w:hAnsi="仿宋"/>
          <w:color w:val="000000" w:themeColor="text1"/>
          <w:sz w:val="30"/>
          <w:szCs w:val="30"/>
        </w:rPr>
      </w:pPr>
      <w:r w:rsidRPr="00F01A17">
        <w:rPr>
          <w:rFonts w:ascii="仿宋" w:eastAsia="仿宋" w:hAnsi="仿宋" w:hint="eastAsia"/>
          <w:color w:val="000000" w:themeColor="text1"/>
          <w:sz w:val="30"/>
          <w:szCs w:val="30"/>
        </w:rPr>
        <w:lastRenderedPageBreak/>
        <w:t>2023年</w:t>
      </w:r>
      <w:bookmarkStart w:id="0" w:name="_GoBack"/>
      <w:bookmarkEnd w:id="0"/>
      <w:r w:rsidRPr="00F01A17">
        <w:rPr>
          <w:rFonts w:ascii="仿宋" w:eastAsia="仿宋" w:hAnsi="仿宋" w:hint="eastAsia"/>
          <w:color w:val="000000" w:themeColor="text1"/>
          <w:sz w:val="30"/>
          <w:szCs w:val="30"/>
        </w:rPr>
        <w:t>湖南省中小学生信息素养提升实践活动</w:t>
      </w:r>
    </w:p>
    <w:p w:rsidR="0011657C" w:rsidRPr="00F01A17" w:rsidRDefault="0011657C" w:rsidP="0011657C">
      <w:pPr>
        <w:jc w:val="center"/>
        <w:rPr>
          <w:rFonts w:ascii="仿宋" w:eastAsia="仿宋" w:hAnsi="仿宋"/>
          <w:color w:val="000000" w:themeColor="text1"/>
          <w:sz w:val="30"/>
          <w:szCs w:val="30"/>
        </w:rPr>
      </w:pPr>
      <w:r w:rsidRPr="00F01A17">
        <w:rPr>
          <w:rFonts w:ascii="仿宋" w:eastAsia="仿宋" w:hAnsi="仿宋" w:hint="eastAsia"/>
          <w:color w:val="000000" w:themeColor="text1"/>
          <w:sz w:val="30"/>
          <w:szCs w:val="30"/>
        </w:rPr>
        <w:t>智能机器人项目任务书</w:t>
      </w:r>
    </w:p>
    <w:p w:rsidR="0011657C" w:rsidRPr="00F01A17" w:rsidRDefault="0011657C" w:rsidP="0011657C">
      <w:pPr>
        <w:spacing w:line="360" w:lineRule="auto"/>
        <w:jc w:val="center"/>
        <w:rPr>
          <w:rFonts w:ascii="仿宋" w:eastAsia="仿宋" w:hAnsi="仿宋" w:cs="宋体"/>
          <w:b/>
          <w:color w:val="000000" w:themeColor="text1"/>
          <w:sz w:val="30"/>
          <w:szCs w:val="30"/>
        </w:rPr>
      </w:pPr>
      <w:r w:rsidRPr="00F01A17">
        <w:rPr>
          <w:rFonts w:ascii="仿宋" w:eastAsia="仿宋" w:hAnsi="仿宋" w:cs="宋体" w:hint="eastAsia"/>
          <w:b/>
          <w:color w:val="000000" w:themeColor="text1"/>
          <w:sz w:val="30"/>
          <w:szCs w:val="30"/>
        </w:rPr>
        <w:t>（A类 高中组）</w:t>
      </w:r>
    </w:p>
    <w:p w:rsidR="0011657C" w:rsidRPr="00F01A17" w:rsidRDefault="0011657C" w:rsidP="0011657C">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机器人类型：A类（双足人形机器人或多足仿生类机器人）。</w:t>
      </w:r>
    </w:p>
    <w:p w:rsidR="0011657C" w:rsidRPr="00F01A17" w:rsidRDefault="0011657C" w:rsidP="001E5F81">
      <w:pPr>
        <w:numPr>
          <w:ilvl w:val="0"/>
          <w:numId w:val="1"/>
        </w:num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任务目标</w:t>
      </w:r>
    </w:p>
    <w:p w:rsidR="0011657C" w:rsidRPr="00F01A17" w:rsidRDefault="0011657C" w:rsidP="0011657C">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本届活动的主题是“桥面铺设”。 机器人需将待桥面铺设到桥墩上，完成铺设的桥面越多，分数越高。</w:t>
      </w:r>
    </w:p>
    <w:p w:rsidR="0011657C" w:rsidRPr="00F01A17" w:rsidRDefault="0011657C"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二、比赛场地</w:t>
      </w:r>
    </w:p>
    <w:p w:rsidR="0011657C" w:rsidRPr="00F01A17" w:rsidRDefault="0011657C" w:rsidP="0011657C">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比赛场地尺寸为</w:t>
      </w:r>
      <w:r w:rsidRPr="00F01A17">
        <w:rPr>
          <w:rFonts w:ascii="仿宋" w:eastAsia="仿宋" w:hAnsi="仿宋"/>
          <w:color w:val="000000" w:themeColor="text1"/>
          <w:szCs w:val="21"/>
        </w:rPr>
        <w:t>150</w:t>
      </w:r>
      <w:r w:rsidRPr="00F01A17">
        <w:rPr>
          <w:rFonts w:ascii="仿宋" w:eastAsia="仿宋" w:hAnsi="仿宋" w:hint="eastAsia"/>
          <w:color w:val="000000" w:themeColor="text1"/>
          <w:szCs w:val="21"/>
        </w:rPr>
        <w:t>X1</w:t>
      </w:r>
      <w:r w:rsidRPr="00F01A17">
        <w:rPr>
          <w:rFonts w:ascii="仿宋" w:eastAsia="仿宋" w:hAnsi="仿宋"/>
          <w:color w:val="000000" w:themeColor="text1"/>
          <w:szCs w:val="21"/>
        </w:rPr>
        <w:t>0</w:t>
      </w:r>
      <w:r w:rsidRPr="00F01A17">
        <w:rPr>
          <w:rFonts w:ascii="仿宋" w:eastAsia="仿宋" w:hAnsi="仿宋" w:hint="eastAsia"/>
          <w:color w:val="000000" w:themeColor="text1"/>
          <w:szCs w:val="21"/>
        </w:rPr>
        <w:t>0cm，材质为</w:t>
      </w:r>
      <w:r w:rsidR="00A4637C" w:rsidRPr="00F01A17">
        <w:rPr>
          <w:rFonts w:ascii="仿宋" w:eastAsia="仿宋" w:hAnsi="仿宋" w:hint="eastAsia"/>
          <w:color w:val="000000" w:themeColor="text1"/>
          <w:szCs w:val="21"/>
        </w:rPr>
        <w:t>无网</w:t>
      </w:r>
      <w:proofErr w:type="gramStart"/>
      <w:r w:rsidR="00A4637C" w:rsidRPr="00F01A17">
        <w:rPr>
          <w:rFonts w:ascii="仿宋" w:eastAsia="仿宋" w:hAnsi="仿宋" w:hint="eastAsia"/>
          <w:color w:val="000000" w:themeColor="text1"/>
          <w:szCs w:val="21"/>
        </w:rPr>
        <w:t>刀刮布</w:t>
      </w:r>
      <w:proofErr w:type="gramEnd"/>
      <w:r w:rsidR="00A4637C" w:rsidRPr="00F01A17">
        <w:rPr>
          <w:rFonts w:ascii="仿宋" w:eastAsia="仿宋" w:hAnsi="仿宋" w:hint="eastAsia"/>
          <w:color w:val="000000" w:themeColor="text1"/>
          <w:szCs w:val="21"/>
        </w:rPr>
        <w:t>(厚度1.2mm左右)</w:t>
      </w:r>
      <w:r w:rsidRPr="00F01A17">
        <w:rPr>
          <w:rFonts w:ascii="仿宋" w:eastAsia="仿宋" w:hAnsi="仿宋" w:hint="eastAsia"/>
          <w:color w:val="000000" w:themeColor="text1"/>
          <w:szCs w:val="21"/>
        </w:rPr>
        <w:t>，任务场地俯视图如图1所示：</w:t>
      </w:r>
    </w:p>
    <w:p w:rsidR="0011657C" w:rsidRPr="00F01A17" w:rsidRDefault="0011657C" w:rsidP="0011657C">
      <w:pPr>
        <w:widowControl/>
        <w:jc w:val="left"/>
        <w:rPr>
          <w:rFonts w:ascii="仿宋" w:eastAsia="仿宋" w:hAnsi="仿宋" w:cs="宋体"/>
          <w:color w:val="000000" w:themeColor="text1"/>
          <w:kern w:val="0"/>
          <w:sz w:val="24"/>
        </w:rPr>
      </w:pPr>
      <w:r w:rsidRPr="00F01A17">
        <w:rPr>
          <w:rFonts w:ascii="仿宋" w:eastAsia="仿宋" w:hAnsi="仿宋"/>
          <w:noProof/>
          <w:color w:val="000000" w:themeColor="text1"/>
        </w:rPr>
        <mc:AlternateContent>
          <mc:Choice Requires="wps">
            <w:drawing>
              <wp:anchor distT="0" distB="0" distL="114300" distR="114300" simplePos="0" relativeHeight="251681792" behindDoc="0" locked="0" layoutInCell="1" allowOverlap="1" wp14:anchorId="1D3C49E0" wp14:editId="2CEACF66">
                <wp:simplePos x="0" y="0"/>
                <wp:positionH relativeFrom="column">
                  <wp:posOffset>1316990</wp:posOffset>
                </wp:positionH>
                <wp:positionV relativeFrom="paragraph">
                  <wp:posOffset>2507796</wp:posOffset>
                </wp:positionV>
                <wp:extent cx="402772" cy="522515"/>
                <wp:effectExtent l="0" t="0" r="16510" b="11430"/>
                <wp:wrapNone/>
                <wp:docPr id="57" name="文本框 57"/>
                <wp:cNvGraphicFramePr/>
                <a:graphic xmlns:a="http://schemas.openxmlformats.org/drawingml/2006/main">
                  <a:graphicData uri="http://schemas.microsoft.com/office/word/2010/wordprocessingShape">
                    <wps:wsp>
                      <wps:cNvSpPr txBox="1"/>
                      <wps:spPr>
                        <a:xfrm>
                          <a:off x="0" y="0"/>
                          <a:ext cx="402772" cy="522515"/>
                        </a:xfrm>
                        <a:prstGeom prst="rect">
                          <a:avLst/>
                        </a:prstGeom>
                        <a:solidFill>
                          <a:schemeClr val="lt1"/>
                        </a:solidFill>
                        <a:ln w="6350">
                          <a:solidFill>
                            <a:prstClr val="black"/>
                          </a:solidFill>
                        </a:ln>
                      </wps:spPr>
                      <wps:txbx>
                        <w:txbxContent>
                          <w:p w:rsidR="00FA7840" w:rsidRPr="0011657C" w:rsidRDefault="00FA7840">
                            <w:pPr>
                              <w:rPr>
                                <w:sz w:val="24"/>
                              </w:rPr>
                            </w:pPr>
                            <w:r w:rsidRPr="0011657C">
                              <w:rPr>
                                <w:rFonts w:hint="eastAsia"/>
                                <w:sz w:val="24"/>
                              </w:rPr>
                              <w:t>台阶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57" o:spid="_x0000_s1029" type="#_x0000_t202" style="position:absolute;margin-left:103.7pt;margin-top:197.45pt;width:31.7pt;height:41.1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" fillcolor="white [3201]" strokeweight=".5pt">
                <v:textbox>
                  <w:txbxContent>
                    <w:p w:rsidR="00FA7840" w:rsidRPr="0011657C" w:rsidRDefault="00FA7840">
                      <w:pPr>
                        <w:rPr>
                          <w:sz w:val="24"/>
                        </w:rPr>
                      </w:pPr>
                      <w:r w:rsidRPr="0011657C">
                        <w:rPr>
                          <w:rFonts w:hint="eastAsia"/>
                          <w:sz w:val="24"/>
                        </w:rPr>
                        <w:t>台阶</w:t>
                      </w:r>
                    </w:p>
                  </w:txbxContent>
                </v:textbox>
              </v:shape>
            </w:pict>
          </mc:Fallback>
        </mc:AlternateContent>
      </w:r>
      <w:r w:rsidRPr="00F01A17">
        <w:rPr>
          <w:rFonts w:ascii="仿宋" w:eastAsia="仿宋" w:hAnsi="仿宋"/>
          <w:noProof/>
          <w:color w:val="000000" w:themeColor="text1"/>
        </w:rPr>
        <mc:AlternateContent>
          <mc:Choice Requires="wps">
            <w:drawing>
              <wp:anchor distT="0" distB="0" distL="114300" distR="114300" simplePos="0" relativeHeight="251677696" behindDoc="0" locked="0" layoutInCell="1" allowOverlap="1" wp14:anchorId="45F810FB" wp14:editId="58B042E6">
                <wp:simplePos x="0" y="0"/>
                <wp:positionH relativeFrom="column">
                  <wp:posOffset>1839686</wp:posOffset>
                </wp:positionH>
                <wp:positionV relativeFrom="paragraph">
                  <wp:posOffset>2641963</wp:posOffset>
                </wp:positionV>
                <wp:extent cx="683260" cy="365125"/>
                <wp:effectExtent l="0" t="609600" r="78740" b="15875"/>
                <wp:wrapNone/>
                <wp:docPr id="47" name="矩形标注 47"/>
                <wp:cNvGraphicFramePr/>
                <a:graphic xmlns:a="http://schemas.openxmlformats.org/drawingml/2006/main">
                  <a:graphicData uri="http://schemas.microsoft.com/office/word/2010/wordprocessingShape">
                    <wps:wsp>
                      <wps:cNvSpPr/>
                      <wps:spPr>
                        <a:xfrm>
                          <a:off x="0" y="0"/>
                          <a:ext cx="683260" cy="365125"/>
                        </a:xfrm>
                        <a:prstGeom prst="wedgeRectCallout">
                          <a:avLst>
                            <a:gd name="adj1" fmla="val 56026"/>
                            <a:gd name="adj2" fmla="val -201704"/>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7840" w:rsidRDefault="00FA7840" w:rsidP="0011657C">
                            <w:pPr>
                              <w:jc w:val="center"/>
                              <w:rPr>
                                <w:color w:val="000000" w:themeColor="text1"/>
                                <w:sz w:val="18"/>
                                <w:szCs w:val="18"/>
                              </w:rPr>
                            </w:pPr>
                            <w:r>
                              <w:rPr>
                                <w:rFonts w:hint="eastAsia"/>
                                <w:color w:val="000000" w:themeColor="text1"/>
                                <w:sz w:val="18"/>
                                <w:szCs w:val="18"/>
                              </w:rPr>
                              <w:t>任务中线</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shape id="矩形标注 47" o:spid="_x0000_s1030" type="#_x0000_t61" style="position:absolute;margin-left:144.85pt;margin-top:208.05pt;width:53.8pt;height:28.7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" adj="22902,-32768" filled="f" strokecolor="black [3213]" strokeweight="1pt">
                <v:textbox>
                  <w:txbxContent>
                    <w:p w:rsidR="00FA7840" w:rsidRDefault="00FA7840" w:rsidP="0011657C">
                      <w:pPr>
                        <w:jc w:val="center"/>
                        <w:rPr>
                          <w:color w:val="000000" w:themeColor="text1"/>
                          <w:sz w:val="18"/>
                          <w:szCs w:val="18"/>
                        </w:rPr>
                      </w:pPr>
                      <w:r>
                        <w:rPr>
                          <w:rFonts w:hint="eastAsia"/>
                          <w:color w:val="000000" w:themeColor="text1"/>
                          <w:sz w:val="18"/>
                          <w:szCs w:val="18"/>
                        </w:rPr>
                        <w:t>任务中线</w:t>
                      </w:r>
                    </w:p>
                  </w:txbxContent>
                </v:textbox>
              </v:shape>
            </w:pict>
          </mc:Fallback>
        </mc:AlternateContent>
      </w:r>
      <w:r w:rsidRPr="00F01A17">
        <w:rPr>
          <w:rFonts w:ascii="仿宋" w:eastAsia="仿宋" w:hAnsi="仿宋"/>
          <w:noProof/>
          <w:color w:val="000000" w:themeColor="text1"/>
        </w:rPr>
        <mc:AlternateContent>
          <mc:Choice Requires="wps">
            <w:drawing>
              <wp:anchor distT="0" distB="0" distL="114300" distR="114300" simplePos="0" relativeHeight="251676672" behindDoc="0" locked="0" layoutInCell="1" allowOverlap="1" wp14:anchorId="0704FE9A" wp14:editId="65A81390">
                <wp:simplePos x="0" y="0"/>
                <wp:positionH relativeFrom="column">
                  <wp:posOffset>2590801</wp:posOffset>
                </wp:positionH>
                <wp:positionV relativeFrom="paragraph">
                  <wp:posOffset>889363</wp:posOffset>
                </wp:positionV>
                <wp:extent cx="0" cy="3679371"/>
                <wp:effectExtent l="0" t="0" r="12700" b="16510"/>
                <wp:wrapNone/>
                <wp:docPr id="48" name="直线连接符 48"/>
                <wp:cNvGraphicFramePr/>
                <a:graphic xmlns:a="http://schemas.openxmlformats.org/drawingml/2006/main">
                  <a:graphicData uri="http://schemas.microsoft.com/office/word/2010/wordprocessingShape">
                    <wps:wsp>
                      <wps:cNvCnPr/>
                      <wps:spPr>
                        <a:xfrm>
                          <a:off x="0" y="0"/>
                          <a:ext cx="0" cy="36793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A400EC4" id="直线连接符 48"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pt,70.05pt" to="204pt,3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" strokecolor="black [3200]" strokeweight=".5pt">
                <v:stroke joinstyle="miter"/>
              </v:line>
            </w:pict>
          </mc:Fallback>
        </mc:AlternateContent>
      </w:r>
      <w:r w:rsidRPr="00F01A17">
        <w:rPr>
          <w:rFonts w:ascii="仿宋" w:eastAsia="仿宋" w:hAnsi="仿宋"/>
          <w:color w:val="000000" w:themeColor="text1"/>
        </w:rPr>
        <w:t xml:space="preserve"> </w:t>
      </w:r>
      <w:r w:rsidRPr="00F01A17">
        <w:rPr>
          <w:rFonts w:ascii="仿宋" w:eastAsia="仿宋" w:hAnsi="仿宋" w:cs="宋体"/>
          <w:color w:val="000000" w:themeColor="text1"/>
          <w:kern w:val="0"/>
          <w:sz w:val="24"/>
        </w:rPr>
        <w:fldChar w:fldCharType="begin"/>
      </w:r>
      <w:r w:rsidR="001E5F81" w:rsidRPr="00F01A17">
        <w:rPr>
          <w:rFonts w:ascii="仿宋" w:eastAsia="仿宋" w:hAnsi="仿宋" w:cs="宋体"/>
          <w:color w:val="000000" w:themeColor="text1"/>
          <w:kern w:val="0"/>
          <w:sz w:val="24"/>
        </w:rPr>
        <w:instrText xml:space="preserve"> INCLUDEPICTURE "C:\\var\\folders\\yc\\8krl6kxn6fsdw15f55t0jnv00000gn\\T\\com.microsoft.Word\\WebArchiveCopyPasteTempFiles\\page2image18308416" \* MERGEFORMAT </w:instrText>
      </w:r>
      <w:r w:rsidRPr="00F01A17">
        <w:rPr>
          <w:rFonts w:ascii="仿宋" w:eastAsia="仿宋" w:hAnsi="仿宋" w:cs="宋体"/>
          <w:color w:val="000000" w:themeColor="text1"/>
          <w:kern w:val="0"/>
          <w:sz w:val="24"/>
        </w:rPr>
        <w:fldChar w:fldCharType="separate"/>
      </w:r>
      <w:r w:rsidRPr="00F01A17">
        <w:rPr>
          <w:rFonts w:ascii="仿宋" w:eastAsia="仿宋" w:hAnsi="仿宋" w:cs="宋体"/>
          <w:noProof/>
          <w:color w:val="000000" w:themeColor="text1"/>
          <w:kern w:val="0"/>
          <w:sz w:val="24"/>
        </w:rPr>
        <w:drawing>
          <wp:inline distT="0" distB="0" distL="0" distR="0" wp14:anchorId="4B678F69" wp14:editId="5EF593FF">
            <wp:extent cx="5400011" cy="4920343"/>
            <wp:effectExtent l="0" t="0" r="0" b="0"/>
            <wp:docPr id="53" name="图片 53" descr="page2image18308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ge2image183084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6228" cy="4926007"/>
                    </a:xfrm>
                    <a:prstGeom prst="rect">
                      <a:avLst/>
                    </a:prstGeom>
                    <a:noFill/>
                    <a:ln>
                      <a:noFill/>
                    </a:ln>
                  </pic:spPr>
                </pic:pic>
              </a:graphicData>
            </a:graphic>
          </wp:inline>
        </w:drawing>
      </w:r>
      <w:r w:rsidRPr="00F01A17">
        <w:rPr>
          <w:rFonts w:ascii="仿宋" w:eastAsia="仿宋" w:hAnsi="仿宋" w:cs="宋体"/>
          <w:color w:val="000000" w:themeColor="text1"/>
          <w:kern w:val="0"/>
          <w:sz w:val="24"/>
        </w:rPr>
        <w:fldChar w:fldCharType="end"/>
      </w:r>
    </w:p>
    <w:p w:rsidR="0011657C" w:rsidRPr="00F01A17" w:rsidRDefault="0011657C" w:rsidP="0011657C">
      <w:pPr>
        <w:widowControl/>
        <w:jc w:val="left"/>
        <w:rPr>
          <w:rFonts w:ascii="仿宋" w:eastAsia="仿宋" w:hAnsi="仿宋" w:cs="宋体"/>
          <w:color w:val="000000" w:themeColor="text1"/>
          <w:kern w:val="0"/>
          <w:sz w:val="24"/>
        </w:rPr>
      </w:pPr>
    </w:p>
    <w:p w:rsidR="0011657C" w:rsidRPr="00F01A17" w:rsidRDefault="0011657C" w:rsidP="0011657C">
      <w:pPr>
        <w:widowControl/>
        <w:jc w:val="center"/>
        <w:rPr>
          <w:rFonts w:ascii="仿宋" w:eastAsia="仿宋" w:hAnsi="仿宋" w:cs="宋体"/>
          <w:color w:val="000000" w:themeColor="text1"/>
          <w:kern w:val="0"/>
          <w:sz w:val="24"/>
        </w:rPr>
      </w:pPr>
      <w:r w:rsidRPr="00F01A17">
        <w:rPr>
          <w:rFonts w:ascii="仿宋" w:eastAsia="仿宋" w:hAnsi="仿宋" w:cs="宋体" w:hint="eastAsia"/>
          <w:color w:val="000000" w:themeColor="text1"/>
          <w:kern w:val="0"/>
          <w:sz w:val="24"/>
        </w:rPr>
        <w:t>图 1 任务场地俯视示意图</w:t>
      </w:r>
    </w:p>
    <w:p w:rsidR="0011657C" w:rsidRPr="00F01A17" w:rsidRDefault="0011657C" w:rsidP="0011657C">
      <w:pPr>
        <w:widowControl/>
        <w:jc w:val="left"/>
        <w:rPr>
          <w:rFonts w:ascii="仿宋" w:eastAsia="仿宋" w:hAnsi="仿宋" w:cs="宋体"/>
          <w:color w:val="000000" w:themeColor="text1"/>
          <w:kern w:val="0"/>
          <w:sz w:val="24"/>
        </w:rPr>
      </w:pPr>
      <w:r w:rsidRPr="00F01A17">
        <w:rPr>
          <w:rFonts w:ascii="仿宋" w:eastAsia="仿宋" w:hAnsi="仿宋"/>
          <w:noProof/>
          <w:color w:val="000000" w:themeColor="text1"/>
        </w:rPr>
        <w:lastRenderedPageBreak/>
        <mc:AlternateContent>
          <mc:Choice Requires="wps">
            <w:drawing>
              <wp:anchor distT="0" distB="0" distL="114300" distR="114300" simplePos="0" relativeHeight="251683840" behindDoc="0" locked="0" layoutInCell="1" allowOverlap="1" wp14:anchorId="631CA177" wp14:editId="5C6B4851">
                <wp:simplePos x="0" y="0"/>
                <wp:positionH relativeFrom="column">
                  <wp:posOffset>1687285</wp:posOffset>
                </wp:positionH>
                <wp:positionV relativeFrom="paragraph">
                  <wp:posOffset>1534522</wp:posOffset>
                </wp:positionV>
                <wp:extent cx="576943" cy="261257"/>
                <wp:effectExtent l="0" t="0" r="7620" b="10795"/>
                <wp:wrapNone/>
                <wp:docPr id="58" name="文本框 58"/>
                <wp:cNvGraphicFramePr/>
                <a:graphic xmlns:a="http://schemas.openxmlformats.org/drawingml/2006/main">
                  <a:graphicData uri="http://schemas.microsoft.com/office/word/2010/wordprocessingShape">
                    <wps:wsp>
                      <wps:cNvSpPr txBox="1"/>
                      <wps:spPr>
                        <a:xfrm>
                          <a:off x="0" y="0"/>
                          <a:ext cx="576943" cy="261257"/>
                        </a:xfrm>
                        <a:prstGeom prst="rect">
                          <a:avLst/>
                        </a:prstGeom>
                        <a:solidFill>
                          <a:schemeClr val="lt1"/>
                        </a:solidFill>
                        <a:ln w="6350">
                          <a:solidFill>
                            <a:prstClr val="black"/>
                          </a:solidFill>
                        </a:ln>
                      </wps:spPr>
                      <wps:txbx>
                        <w:txbxContent>
                          <w:p w:rsidR="00FA7840" w:rsidRPr="0011657C" w:rsidRDefault="00FA7840" w:rsidP="0011657C">
                            <w:pPr>
                              <w:rPr>
                                <w:sz w:val="24"/>
                              </w:rPr>
                            </w:pPr>
                            <w:r w:rsidRPr="0011657C">
                              <w:rPr>
                                <w:rFonts w:hint="eastAsia"/>
                                <w:sz w:val="24"/>
                              </w:rPr>
                              <w:t>台阶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58" o:spid="_x0000_s1031" type="#_x0000_t202" style="position:absolute;margin-left:132.85pt;margin-top:120.85pt;width:45.45pt;height:20.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" fillcolor="white [3201]" strokeweight=".5pt">
                <v:textbox>
                  <w:txbxContent>
                    <w:p w:rsidR="00FA7840" w:rsidRPr="0011657C" w:rsidRDefault="00FA7840" w:rsidP="0011657C">
                      <w:pPr>
                        <w:rPr>
                          <w:sz w:val="24"/>
                        </w:rPr>
                      </w:pPr>
                      <w:r w:rsidRPr="0011657C">
                        <w:rPr>
                          <w:rFonts w:hint="eastAsia"/>
                          <w:sz w:val="24"/>
                        </w:rPr>
                        <w:t>台阶</w:t>
                      </w:r>
                    </w:p>
                  </w:txbxContent>
                </v:textbox>
              </v:shape>
            </w:pict>
          </mc:Fallback>
        </mc:AlternateContent>
      </w:r>
      <w:r w:rsidRPr="00F01A17">
        <w:rPr>
          <w:rFonts w:ascii="仿宋" w:eastAsia="仿宋" w:hAnsi="仿宋" w:cs="宋体"/>
          <w:noProof/>
          <w:color w:val="000000" w:themeColor="text1"/>
          <w:kern w:val="0"/>
          <w:sz w:val="24"/>
        </w:rPr>
        <mc:AlternateContent>
          <mc:Choice Requires="wps">
            <w:drawing>
              <wp:anchor distT="0" distB="0" distL="114300" distR="114300" simplePos="0" relativeHeight="251678720" behindDoc="0" locked="0" layoutInCell="1" allowOverlap="1" wp14:anchorId="26A361CA" wp14:editId="64EB4465">
                <wp:simplePos x="0" y="0"/>
                <wp:positionH relativeFrom="column">
                  <wp:posOffset>922111</wp:posOffset>
                </wp:positionH>
                <wp:positionV relativeFrom="paragraph">
                  <wp:posOffset>882015</wp:posOffset>
                </wp:positionV>
                <wp:extent cx="3537857" cy="65314"/>
                <wp:effectExtent l="0" t="0" r="18415" b="24130"/>
                <wp:wrapNone/>
                <wp:docPr id="49" name="直线连接符 49"/>
                <wp:cNvGraphicFramePr/>
                <a:graphic xmlns:a="http://schemas.openxmlformats.org/drawingml/2006/main">
                  <a:graphicData uri="http://schemas.microsoft.com/office/word/2010/wordprocessingShape">
                    <wps:wsp>
                      <wps:cNvCnPr/>
                      <wps:spPr>
                        <a:xfrm>
                          <a:off x="0" y="0"/>
                          <a:ext cx="3537857" cy="6531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BFC7BF5" id="直线连接符 49" o:spid="_x0000_s1026" style="position:absolute;left:0;text-align:left;z-index:251678720;visibility:visible;mso-wrap-style:square;mso-wrap-distance-left:9pt;mso-wrap-distance-top:0;mso-wrap-distance-right:9pt;mso-wrap-distance-bottom:0;mso-position-horizontal:absolute;mso-position-horizontal-relative:text;mso-position-vertical:absolute;mso-position-vertical-relative:text" from="72.6pt,69.45pt" to="351.15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" strokecolor="black [3200]" strokeweight=".5pt">
                <v:stroke joinstyle="miter"/>
              </v:line>
            </w:pict>
          </mc:Fallback>
        </mc:AlternateContent>
      </w:r>
      <w:r w:rsidRPr="00F01A17">
        <w:rPr>
          <w:rFonts w:ascii="仿宋" w:eastAsia="仿宋" w:hAnsi="仿宋" w:cs="宋体"/>
          <w:color w:val="000000" w:themeColor="text1"/>
          <w:kern w:val="0"/>
          <w:sz w:val="24"/>
        </w:rPr>
        <w:fldChar w:fldCharType="begin"/>
      </w:r>
      <w:r w:rsidR="001E5F81" w:rsidRPr="00F01A17">
        <w:rPr>
          <w:rFonts w:ascii="仿宋" w:eastAsia="仿宋" w:hAnsi="仿宋" w:cs="宋体"/>
          <w:color w:val="000000" w:themeColor="text1"/>
          <w:kern w:val="0"/>
          <w:sz w:val="24"/>
        </w:rPr>
        <w:instrText xml:space="preserve"> INCLUDEPICTURE "C:\\var\\folders\\yc\\8krl6kxn6fsdw15f55t0jnv00000gn\\T\\com.microsoft.Word\\WebArchiveCopyPasteTempFiles\\page2image18308208" \* MERGEFORMAT </w:instrText>
      </w:r>
      <w:r w:rsidRPr="00F01A17">
        <w:rPr>
          <w:rFonts w:ascii="仿宋" w:eastAsia="仿宋" w:hAnsi="仿宋" w:cs="宋体"/>
          <w:color w:val="000000" w:themeColor="text1"/>
          <w:kern w:val="0"/>
          <w:sz w:val="24"/>
        </w:rPr>
        <w:fldChar w:fldCharType="separate"/>
      </w:r>
      <w:r w:rsidRPr="00F01A17">
        <w:rPr>
          <w:rFonts w:ascii="仿宋" w:eastAsia="仿宋" w:hAnsi="仿宋" w:cs="宋体"/>
          <w:noProof/>
          <w:color w:val="000000" w:themeColor="text1"/>
          <w:kern w:val="0"/>
          <w:sz w:val="24"/>
        </w:rPr>
        <w:drawing>
          <wp:inline distT="0" distB="0" distL="0" distR="0" wp14:anchorId="45C58166" wp14:editId="4501F03C">
            <wp:extent cx="5268595" cy="2493010"/>
            <wp:effectExtent l="0" t="0" r="1905" b="0"/>
            <wp:docPr id="52" name="图片 52" descr="page2image18308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ge2image1830820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8595" cy="2493010"/>
                    </a:xfrm>
                    <a:prstGeom prst="rect">
                      <a:avLst/>
                    </a:prstGeom>
                    <a:noFill/>
                    <a:ln>
                      <a:noFill/>
                    </a:ln>
                  </pic:spPr>
                </pic:pic>
              </a:graphicData>
            </a:graphic>
          </wp:inline>
        </w:drawing>
      </w:r>
      <w:r w:rsidRPr="00F01A17">
        <w:rPr>
          <w:rFonts w:ascii="仿宋" w:eastAsia="仿宋" w:hAnsi="仿宋" w:cs="宋体"/>
          <w:color w:val="000000" w:themeColor="text1"/>
          <w:kern w:val="0"/>
          <w:sz w:val="24"/>
        </w:rPr>
        <w:fldChar w:fldCharType="end"/>
      </w:r>
    </w:p>
    <w:p w:rsidR="0011657C" w:rsidRPr="00F01A17" w:rsidRDefault="0011657C" w:rsidP="0011657C">
      <w:pPr>
        <w:widowControl/>
        <w:jc w:val="center"/>
        <w:rPr>
          <w:rFonts w:ascii="仿宋" w:eastAsia="仿宋" w:hAnsi="仿宋" w:cs="宋体"/>
          <w:color w:val="000000" w:themeColor="text1"/>
          <w:kern w:val="0"/>
          <w:sz w:val="24"/>
        </w:rPr>
      </w:pPr>
      <w:r w:rsidRPr="00F01A17">
        <w:rPr>
          <w:rFonts w:ascii="仿宋" w:eastAsia="仿宋" w:hAnsi="仿宋" w:cs="宋体" w:hint="eastAsia"/>
          <w:color w:val="000000" w:themeColor="text1"/>
          <w:kern w:val="0"/>
          <w:sz w:val="24"/>
        </w:rPr>
        <w:t>图 2 任务场地侧视示意图</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1.出发区和整理区都为边长为30cm的正方形。</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2.任务区域在一个高度为 4cm 的台面上，用1</w:t>
      </w:r>
      <w:r w:rsidRPr="00F01A17">
        <w:rPr>
          <w:rFonts w:ascii="仿宋" w:eastAsia="仿宋" w:hAnsi="仿宋"/>
          <w:color w:val="000000" w:themeColor="text1"/>
          <w:szCs w:val="21"/>
        </w:rPr>
        <w:t>.5</w:t>
      </w:r>
      <w:r w:rsidRPr="00F01A17">
        <w:rPr>
          <w:rFonts w:ascii="仿宋" w:eastAsia="仿宋" w:hAnsi="仿宋" w:hint="eastAsia"/>
          <w:color w:val="000000" w:themeColor="text1"/>
          <w:szCs w:val="21"/>
        </w:rPr>
        <w:t>cm的黑线围成一个长度为 150cm、宽度为 100cm 的长方形。任务区域与出发区域之间隔着一级长、宽、高分别为 150cm、20cm 和 2cm 的台阶，它们的中心距离约为 105cm。</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 xml:space="preserve">3.桥墩分别是 5 </w:t>
      </w:r>
      <w:proofErr w:type="gramStart"/>
      <w:r w:rsidRPr="00F01A17">
        <w:rPr>
          <w:rFonts w:ascii="仿宋" w:eastAsia="仿宋" w:hAnsi="仿宋" w:hint="eastAsia"/>
          <w:color w:val="000000" w:themeColor="text1"/>
          <w:szCs w:val="21"/>
        </w:rPr>
        <w:t>个</w:t>
      </w:r>
      <w:proofErr w:type="gramEnd"/>
      <w:r w:rsidRPr="00F01A17">
        <w:rPr>
          <w:rFonts w:ascii="仿宋" w:eastAsia="仿宋" w:hAnsi="仿宋" w:hint="eastAsia"/>
          <w:color w:val="000000" w:themeColor="text1"/>
          <w:szCs w:val="21"/>
        </w:rPr>
        <w:t xml:space="preserve">一次性纸杯，杯口直径约 7.5cm，杯底直径约 5.3cm， 杯身高度约 8.6cm，杯口朝下固定在任务区的地图上。A、B、C、D、E 分别代表 5 </w:t>
      </w:r>
      <w:proofErr w:type="gramStart"/>
      <w:r w:rsidRPr="00F01A17">
        <w:rPr>
          <w:rFonts w:ascii="仿宋" w:eastAsia="仿宋" w:hAnsi="仿宋" w:hint="eastAsia"/>
          <w:color w:val="000000" w:themeColor="text1"/>
          <w:szCs w:val="21"/>
        </w:rPr>
        <w:t>个</w:t>
      </w:r>
      <w:proofErr w:type="gramEnd"/>
      <w:r w:rsidRPr="00F01A17">
        <w:rPr>
          <w:rFonts w:ascii="仿宋" w:eastAsia="仿宋" w:hAnsi="仿宋" w:hint="eastAsia"/>
          <w:color w:val="000000" w:themeColor="text1"/>
          <w:szCs w:val="21"/>
        </w:rPr>
        <w:t xml:space="preserve">桥墩的位置，其中 B 为绿色，C 为红色，D 为黄色，A、 E 的颜色不作要求，可以为任意颜色，5 </w:t>
      </w:r>
      <w:proofErr w:type="gramStart"/>
      <w:r w:rsidRPr="00F01A17">
        <w:rPr>
          <w:rFonts w:ascii="仿宋" w:eastAsia="仿宋" w:hAnsi="仿宋" w:hint="eastAsia"/>
          <w:color w:val="000000" w:themeColor="text1"/>
          <w:szCs w:val="21"/>
        </w:rPr>
        <w:t>个</w:t>
      </w:r>
      <w:proofErr w:type="gramEnd"/>
      <w:r w:rsidRPr="00F01A17">
        <w:rPr>
          <w:rFonts w:ascii="仿宋" w:eastAsia="仿宋" w:hAnsi="仿宋" w:hint="eastAsia"/>
          <w:color w:val="000000" w:themeColor="text1"/>
          <w:szCs w:val="21"/>
        </w:rPr>
        <w:t>桥墩的中心在同一直线上，相邻桥墩的中心距离 为 20cm。</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color w:val="000000" w:themeColor="text1"/>
          <w:szCs w:val="21"/>
        </w:rPr>
        <w:t>4.</w:t>
      </w:r>
      <w:r w:rsidRPr="00F01A17">
        <w:rPr>
          <w:rFonts w:ascii="仿宋" w:eastAsia="仿宋" w:hAnsi="仿宋" w:hint="eastAsia"/>
          <w:color w:val="000000" w:themeColor="text1"/>
          <w:szCs w:val="21"/>
        </w:rPr>
        <w:t>任务中线与桥墩中心线平行，距离桥墩中心线3</w:t>
      </w:r>
      <w:r w:rsidRPr="00F01A17">
        <w:rPr>
          <w:rFonts w:ascii="仿宋" w:eastAsia="仿宋" w:hAnsi="仿宋"/>
          <w:color w:val="000000" w:themeColor="text1"/>
          <w:szCs w:val="21"/>
        </w:rPr>
        <w:t>5</w:t>
      </w:r>
      <w:r w:rsidRPr="00F01A17">
        <w:rPr>
          <w:rFonts w:ascii="仿宋" w:eastAsia="仿宋" w:hAnsi="仿宋" w:hint="eastAsia"/>
          <w:color w:val="000000" w:themeColor="text1"/>
          <w:szCs w:val="21"/>
        </w:rPr>
        <w:t>cm。</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5</w:t>
      </w:r>
      <w:r w:rsidRPr="00F01A17">
        <w:rPr>
          <w:rFonts w:ascii="仿宋" w:eastAsia="仿宋" w:hAnsi="仿宋"/>
          <w:color w:val="000000" w:themeColor="text1"/>
          <w:szCs w:val="21"/>
        </w:rPr>
        <w:t>.</w:t>
      </w:r>
      <w:r w:rsidR="006551E6" w:rsidRPr="00F01A17">
        <w:rPr>
          <w:rFonts w:ascii="仿宋" w:eastAsia="仿宋" w:hAnsi="仿宋" w:hint="eastAsia"/>
          <w:color w:val="000000" w:themeColor="text1"/>
          <w:szCs w:val="21"/>
        </w:rPr>
        <w:t>完全在某区的概念为机器人本体及搬运的物品垂直投影完全在黑线内</w:t>
      </w:r>
      <w:r w:rsidRPr="00F01A17">
        <w:rPr>
          <w:rFonts w:ascii="仿宋" w:eastAsia="仿宋" w:hAnsi="仿宋" w:hint="eastAsia"/>
          <w:color w:val="000000" w:themeColor="text1"/>
          <w:szCs w:val="21"/>
        </w:rPr>
        <w:t>，可以</w:t>
      </w:r>
      <w:proofErr w:type="gramStart"/>
      <w:r w:rsidRPr="00F01A17">
        <w:rPr>
          <w:rFonts w:ascii="仿宋" w:eastAsia="仿宋" w:hAnsi="仿宋" w:hint="eastAsia"/>
          <w:color w:val="000000" w:themeColor="text1"/>
          <w:szCs w:val="21"/>
        </w:rPr>
        <w:t>压线但</w:t>
      </w:r>
      <w:proofErr w:type="gramEnd"/>
      <w:r w:rsidRPr="00F01A17">
        <w:rPr>
          <w:rFonts w:ascii="仿宋" w:eastAsia="仿宋" w:hAnsi="仿宋" w:hint="eastAsia"/>
          <w:color w:val="000000" w:themeColor="text1"/>
          <w:szCs w:val="21"/>
        </w:rPr>
        <w:t>不超出黑线。</w:t>
      </w:r>
    </w:p>
    <w:p w:rsidR="003C49EB" w:rsidRPr="00F01A17" w:rsidRDefault="003C49EB" w:rsidP="003C49EB">
      <w:pPr>
        <w:pStyle w:val="a5"/>
        <w:spacing w:line="360" w:lineRule="auto"/>
        <w:rPr>
          <w:rFonts w:ascii="仿宋" w:eastAsia="仿宋" w:hAnsi="仿宋"/>
          <w:color w:val="000000" w:themeColor="text1"/>
          <w:szCs w:val="21"/>
        </w:rPr>
      </w:pPr>
      <w:r w:rsidRPr="00F01A17">
        <w:rPr>
          <w:rFonts w:ascii="仿宋" w:eastAsia="仿宋" w:hAnsi="仿宋"/>
          <w:color w:val="000000" w:themeColor="text1"/>
          <w:szCs w:val="21"/>
        </w:rPr>
        <w:t>6</w:t>
      </w:r>
      <w:r w:rsidRPr="00F01A17">
        <w:rPr>
          <w:rFonts w:ascii="仿宋" w:eastAsia="仿宋" w:hAnsi="仿宋" w:hint="eastAsia"/>
          <w:color w:val="000000" w:themeColor="text1"/>
          <w:szCs w:val="21"/>
        </w:rPr>
        <w:t>.桥面KT版材质，每个桥面的长宽分别为 20cmx2cm，厚度不超过 5mm，</w:t>
      </w:r>
      <w:r w:rsidR="001E3B38" w:rsidRPr="00F01A17">
        <w:rPr>
          <w:rFonts w:ascii="仿宋" w:eastAsia="仿宋" w:hAnsi="仿宋" w:hint="eastAsia"/>
          <w:color w:val="000000" w:themeColor="text1"/>
          <w:szCs w:val="21"/>
        </w:rPr>
        <w:t>共4块</w:t>
      </w:r>
      <w:r w:rsidRPr="00F01A17">
        <w:rPr>
          <w:rFonts w:ascii="仿宋" w:eastAsia="仿宋" w:hAnsi="仿宋" w:hint="eastAsia"/>
          <w:color w:val="000000" w:themeColor="text1"/>
          <w:szCs w:val="21"/>
        </w:rPr>
        <w:t>。</w:t>
      </w:r>
    </w:p>
    <w:p w:rsidR="0011657C" w:rsidRPr="00F01A17" w:rsidRDefault="003C49EB" w:rsidP="003C49EB">
      <w:pPr>
        <w:pStyle w:val="a5"/>
        <w:spacing w:line="360" w:lineRule="auto"/>
        <w:rPr>
          <w:rFonts w:ascii="仿宋" w:eastAsia="仿宋" w:hAnsi="仿宋"/>
          <w:color w:val="000000" w:themeColor="text1"/>
          <w:szCs w:val="21"/>
        </w:rPr>
      </w:pPr>
      <w:r w:rsidRPr="00F01A17">
        <w:rPr>
          <w:rFonts w:ascii="仿宋" w:eastAsia="仿宋" w:hAnsi="仿宋"/>
          <w:color w:val="000000" w:themeColor="text1"/>
          <w:szCs w:val="21"/>
        </w:rPr>
        <w:t>7</w:t>
      </w:r>
      <w:r w:rsidRPr="00F01A17">
        <w:rPr>
          <w:rFonts w:ascii="仿宋" w:eastAsia="仿宋" w:hAnsi="仿宋" w:hint="eastAsia"/>
          <w:color w:val="000000" w:themeColor="text1"/>
          <w:szCs w:val="21"/>
        </w:rPr>
        <w:t>.</w:t>
      </w:r>
      <w:r w:rsidRPr="00F01A17">
        <w:rPr>
          <w:rFonts w:ascii="仿宋" w:eastAsia="仿宋" w:hAnsi="仿宋" w:hint="eastAsia"/>
          <w:color w:val="000000" w:themeColor="text1"/>
        </w:rPr>
        <w:t xml:space="preserve"> </w:t>
      </w:r>
      <w:r w:rsidRPr="00F01A17">
        <w:rPr>
          <w:rFonts w:ascii="仿宋" w:eastAsia="仿宋" w:hAnsi="仿宋" w:hint="eastAsia"/>
          <w:color w:val="000000" w:themeColor="text1"/>
          <w:szCs w:val="21"/>
        </w:rPr>
        <w:t>桥面存放区长宽为 25cmx10cm，如图 1、图 2 所示。</w:t>
      </w:r>
    </w:p>
    <w:p w:rsidR="0011657C" w:rsidRPr="00F01A17" w:rsidRDefault="0011657C"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三、任务说明</w:t>
      </w:r>
    </w:p>
    <w:p w:rsidR="0011657C" w:rsidRPr="00F01A17" w:rsidRDefault="0011657C"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1.基础任务</w:t>
      </w:r>
    </w:p>
    <w:p w:rsidR="0011657C" w:rsidRPr="00F01A17" w:rsidRDefault="0011657C" w:rsidP="0011657C">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机器人从出发区域出发前往任务区域，将桥面铺设在两个桥墩之上。该桥面可在机器人启动之前手动放置在机器人身上，也可以在机器人启动之后从桥面存放区自动抓取桥面。</w:t>
      </w:r>
    </w:p>
    <w:p w:rsidR="003918BF" w:rsidRPr="00F01A17" w:rsidRDefault="003918BF" w:rsidP="003918BF">
      <w:pPr>
        <w:spacing w:line="360" w:lineRule="auto"/>
        <w:ind w:firstLineChars="200" w:firstLine="420"/>
        <w:rPr>
          <w:rFonts w:ascii="仿宋" w:eastAsia="仿宋" w:hAnsi="仿宋"/>
          <w:color w:val="000000" w:themeColor="text1"/>
          <w:szCs w:val="21"/>
        </w:rPr>
      </w:pPr>
      <w:r w:rsidRPr="00F01A17">
        <w:rPr>
          <w:rFonts w:ascii="仿宋" w:eastAsia="仿宋" w:hAnsi="仿宋" w:hint="eastAsia"/>
          <w:color w:val="000000" w:themeColor="text1"/>
          <w:szCs w:val="21"/>
        </w:rPr>
        <w:t>(1)、机器人从出发区到达第二级台阶上得20分，最高记20分</w:t>
      </w:r>
    </w:p>
    <w:p w:rsidR="00A13790" w:rsidRPr="00F01A17" w:rsidRDefault="00A13790" w:rsidP="009627CC">
      <w:pPr>
        <w:spacing w:line="360" w:lineRule="auto"/>
        <w:ind w:leftChars="100" w:left="840" w:hangingChars="300" w:hanging="630"/>
        <w:rPr>
          <w:rFonts w:ascii="仿宋" w:eastAsia="仿宋" w:hAnsi="仿宋"/>
          <w:color w:val="000000" w:themeColor="text1"/>
          <w:szCs w:val="21"/>
        </w:rPr>
      </w:pPr>
      <w:r w:rsidRPr="00F01A17">
        <w:rPr>
          <w:rFonts w:ascii="仿宋" w:eastAsia="仿宋" w:hAnsi="仿宋" w:hint="eastAsia"/>
          <w:color w:val="000000" w:themeColor="text1"/>
          <w:szCs w:val="21"/>
        </w:rPr>
        <w:t>（</w:t>
      </w:r>
      <w:r w:rsidR="003918BF" w:rsidRPr="00F01A17">
        <w:rPr>
          <w:rFonts w:ascii="仿宋" w:eastAsia="仿宋" w:hAnsi="仿宋" w:hint="eastAsia"/>
          <w:color w:val="000000" w:themeColor="text1"/>
          <w:szCs w:val="21"/>
        </w:rPr>
        <w:t>2</w:t>
      </w:r>
      <w:r w:rsidRPr="00F01A17">
        <w:rPr>
          <w:rFonts w:ascii="仿宋" w:eastAsia="仿宋" w:hAnsi="仿宋" w:hint="eastAsia"/>
          <w:color w:val="000000" w:themeColor="text1"/>
          <w:szCs w:val="21"/>
        </w:rPr>
        <w:t>）机器人从出发区</w:t>
      </w:r>
      <w:r w:rsidR="00921D08" w:rsidRPr="00F01A17">
        <w:rPr>
          <w:rFonts w:ascii="仿宋" w:eastAsia="仿宋" w:hAnsi="仿宋" w:hint="eastAsia"/>
          <w:color w:val="000000" w:themeColor="text1"/>
          <w:szCs w:val="21"/>
        </w:rPr>
        <w:t>携带</w:t>
      </w:r>
      <w:r w:rsidRPr="00F01A17">
        <w:rPr>
          <w:rFonts w:ascii="仿宋" w:eastAsia="仿宋" w:hAnsi="仿宋" w:hint="eastAsia"/>
          <w:color w:val="000000" w:themeColor="text1"/>
          <w:szCs w:val="21"/>
        </w:rPr>
        <w:t>桥面</w:t>
      </w:r>
      <w:r w:rsidR="003918BF" w:rsidRPr="00F01A17">
        <w:rPr>
          <w:rFonts w:ascii="仿宋" w:eastAsia="仿宋" w:hAnsi="仿宋" w:hint="eastAsia"/>
          <w:color w:val="000000" w:themeColor="text1"/>
          <w:szCs w:val="21"/>
        </w:rPr>
        <w:t>到达第二级台阶上</w:t>
      </w:r>
      <w:r w:rsidRPr="00F01A17">
        <w:rPr>
          <w:rFonts w:ascii="仿宋" w:eastAsia="仿宋" w:hAnsi="仿宋" w:hint="eastAsia"/>
          <w:color w:val="000000" w:themeColor="text1"/>
          <w:szCs w:val="21"/>
        </w:rPr>
        <w:t>，</w:t>
      </w:r>
      <w:r w:rsidR="00114F6C" w:rsidRPr="00F01A17">
        <w:rPr>
          <w:rFonts w:ascii="仿宋" w:eastAsia="仿宋" w:hAnsi="仿宋" w:hint="eastAsia"/>
          <w:color w:val="000000" w:themeColor="text1"/>
          <w:szCs w:val="21"/>
        </w:rPr>
        <w:t>每个桥面</w:t>
      </w:r>
      <w:r w:rsidRPr="00F01A17">
        <w:rPr>
          <w:rFonts w:ascii="仿宋" w:eastAsia="仿宋" w:hAnsi="仿宋" w:hint="eastAsia"/>
          <w:color w:val="000000" w:themeColor="text1"/>
          <w:szCs w:val="21"/>
        </w:rPr>
        <w:t>得</w:t>
      </w:r>
      <w:r w:rsidR="00FB3AE0" w:rsidRPr="00F01A17">
        <w:rPr>
          <w:rFonts w:ascii="仿宋" w:eastAsia="仿宋" w:hAnsi="仿宋" w:hint="eastAsia"/>
          <w:color w:val="000000" w:themeColor="text1"/>
          <w:szCs w:val="21"/>
        </w:rPr>
        <w:t>5</w:t>
      </w:r>
      <w:r w:rsidR="009627CC" w:rsidRPr="00F01A17">
        <w:rPr>
          <w:rFonts w:ascii="仿宋" w:eastAsia="仿宋" w:hAnsi="仿宋" w:hint="eastAsia"/>
          <w:color w:val="000000" w:themeColor="text1"/>
          <w:szCs w:val="21"/>
        </w:rPr>
        <w:t>分；</w:t>
      </w:r>
      <w:r w:rsidRPr="00F01A17">
        <w:rPr>
          <w:rFonts w:ascii="仿宋" w:eastAsia="仿宋" w:hAnsi="仿宋" w:hint="eastAsia"/>
          <w:color w:val="000000" w:themeColor="text1"/>
          <w:szCs w:val="21"/>
        </w:rPr>
        <w:t>最高累计</w:t>
      </w:r>
      <w:r w:rsidR="00FB3AE0" w:rsidRPr="00F01A17">
        <w:rPr>
          <w:rFonts w:ascii="仿宋" w:eastAsia="仿宋" w:hAnsi="仿宋" w:hint="eastAsia"/>
          <w:color w:val="000000" w:themeColor="text1"/>
          <w:szCs w:val="21"/>
        </w:rPr>
        <w:t>20</w:t>
      </w:r>
      <w:r w:rsidRPr="00F01A17">
        <w:rPr>
          <w:rFonts w:ascii="仿宋" w:eastAsia="仿宋" w:hAnsi="仿宋" w:hint="eastAsia"/>
          <w:color w:val="000000" w:themeColor="text1"/>
          <w:szCs w:val="21"/>
        </w:rPr>
        <w:t>分</w:t>
      </w:r>
      <w:r w:rsidR="009627CC" w:rsidRPr="00F01A17">
        <w:rPr>
          <w:rFonts w:ascii="仿宋" w:eastAsia="仿宋" w:hAnsi="仿宋" w:hint="eastAsia"/>
          <w:color w:val="000000" w:themeColor="text1"/>
          <w:szCs w:val="21"/>
        </w:rPr>
        <w:t>；</w:t>
      </w:r>
      <w:r w:rsidRPr="00F01A17">
        <w:rPr>
          <w:rFonts w:ascii="仿宋" w:eastAsia="仿宋" w:hAnsi="仿宋" w:hint="eastAsia"/>
          <w:color w:val="000000" w:themeColor="text1"/>
          <w:szCs w:val="21"/>
        </w:rPr>
        <w:t>机器人从出发区</w:t>
      </w:r>
      <w:r w:rsidR="003918BF" w:rsidRPr="00F01A17">
        <w:rPr>
          <w:rFonts w:ascii="仿宋" w:eastAsia="仿宋" w:hAnsi="仿宋" w:hint="eastAsia"/>
          <w:color w:val="000000" w:themeColor="text1"/>
          <w:szCs w:val="21"/>
        </w:rPr>
        <w:t>到达第二级台阶上</w:t>
      </w:r>
      <w:r w:rsidRPr="00F01A17">
        <w:rPr>
          <w:rFonts w:ascii="仿宋" w:eastAsia="仿宋" w:hAnsi="仿宋" w:hint="eastAsia"/>
          <w:color w:val="000000" w:themeColor="text1"/>
          <w:szCs w:val="21"/>
        </w:rPr>
        <w:t>后从桥面存放区自动抓取桥面搬运出桥面存放区，</w:t>
      </w:r>
      <w:r w:rsidR="00114F6C" w:rsidRPr="00F01A17">
        <w:rPr>
          <w:rFonts w:ascii="仿宋" w:eastAsia="仿宋" w:hAnsi="仿宋" w:hint="eastAsia"/>
          <w:color w:val="000000" w:themeColor="text1"/>
          <w:szCs w:val="21"/>
        </w:rPr>
        <w:lastRenderedPageBreak/>
        <w:t>每个桥面</w:t>
      </w:r>
      <w:r w:rsidRPr="00F01A17">
        <w:rPr>
          <w:rFonts w:ascii="仿宋" w:eastAsia="仿宋" w:hAnsi="仿宋" w:hint="eastAsia"/>
          <w:color w:val="000000" w:themeColor="text1"/>
          <w:szCs w:val="21"/>
        </w:rPr>
        <w:t>得2</w:t>
      </w:r>
      <w:r w:rsidR="00FB3AE0" w:rsidRPr="00F01A17">
        <w:rPr>
          <w:rFonts w:ascii="仿宋" w:eastAsia="仿宋" w:hAnsi="仿宋" w:hint="eastAsia"/>
          <w:color w:val="000000" w:themeColor="text1"/>
          <w:szCs w:val="21"/>
        </w:rPr>
        <w:t>5</w:t>
      </w:r>
      <w:r w:rsidRPr="00F01A17">
        <w:rPr>
          <w:rFonts w:ascii="仿宋" w:eastAsia="仿宋" w:hAnsi="仿宋" w:hint="eastAsia"/>
          <w:color w:val="000000" w:themeColor="text1"/>
          <w:szCs w:val="21"/>
        </w:rPr>
        <w:t>，最高累计80分。</w:t>
      </w:r>
    </w:p>
    <w:p w:rsidR="00A13790" w:rsidRPr="00F01A17" w:rsidRDefault="00A13790" w:rsidP="00A13790">
      <w:pPr>
        <w:spacing w:line="360" w:lineRule="auto"/>
        <w:ind w:firstLineChars="100" w:firstLine="210"/>
        <w:rPr>
          <w:rFonts w:ascii="仿宋" w:eastAsia="仿宋" w:hAnsi="仿宋"/>
          <w:color w:val="000000" w:themeColor="text1"/>
          <w:szCs w:val="21"/>
        </w:rPr>
      </w:pPr>
      <w:r w:rsidRPr="00F01A17">
        <w:rPr>
          <w:rFonts w:ascii="仿宋" w:eastAsia="仿宋" w:hAnsi="仿宋" w:hint="eastAsia"/>
          <w:color w:val="000000" w:themeColor="text1"/>
          <w:szCs w:val="21"/>
        </w:rPr>
        <w:t>（</w:t>
      </w:r>
      <w:r w:rsidR="003918BF" w:rsidRPr="00F01A17">
        <w:rPr>
          <w:rFonts w:ascii="仿宋" w:eastAsia="仿宋" w:hAnsi="仿宋" w:hint="eastAsia"/>
          <w:color w:val="000000" w:themeColor="text1"/>
          <w:szCs w:val="21"/>
        </w:rPr>
        <w:t>4</w:t>
      </w:r>
      <w:r w:rsidRPr="00F01A17">
        <w:rPr>
          <w:rFonts w:ascii="仿宋" w:eastAsia="仿宋" w:hAnsi="仿宋" w:hint="eastAsia"/>
          <w:color w:val="000000" w:themeColor="text1"/>
          <w:szCs w:val="21"/>
        </w:rPr>
        <w:t>）机器人搬运桥面离开完全越过任务中线，</w:t>
      </w:r>
      <w:r w:rsidR="00114F6C" w:rsidRPr="00F01A17">
        <w:rPr>
          <w:rFonts w:ascii="仿宋" w:eastAsia="仿宋" w:hAnsi="仿宋" w:hint="eastAsia"/>
          <w:color w:val="000000" w:themeColor="text1"/>
          <w:szCs w:val="21"/>
        </w:rPr>
        <w:t>每个桥面</w:t>
      </w:r>
      <w:r w:rsidRPr="00F01A17">
        <w:rPr>
          <w:rFonts w:ascii="仿宋" w:eastAsia="仿宋" w:hAnsi="仿宋" w:hint="eastAsia"/>
          <w:color w:val="000000" w:themeColor="text1"/>
          <w:szCs w:val="21"/>
        </w:rPr>
        <w:t>得2</w:t>
      </w:r>
      <w:r w:rsidRPr="00F01A17">
        <w:rPr>
          <w:rFonts w:ascii="仿宋" w:eastAsia="仿宋" w:hAnsi="仿宋"/>
          <w:color w:val="000000" w:themeColor="text1"/>
          <w:szCs w:val="21"/>
        </w:rPr>
        <w:t>0</w:t>
      </w:r>
      <w:r w:rsidRPr="00F01A17">
        <w:rPr>
          <w:rFonts w:ascii="仿宋" w:eastAsia="仿宋" w:hAnsi="仿宋" w:hint="eastAsia"/>
          <w:color w:val="000000" w:themeColor="text1"/>
          <w:szCs w:val="21"/>
        </w:rPr>
        <w:t>分；最高累计80分。</w:t>
      </w:r>
    </w:p>
    <w:p w:rsidR="0011657C" w:rsidRPr="00F01A17" w:rsidRDefault="0011657C" w:rsidP="00A13790">
      <w:pPr>
        <w:spacing w:line="360" w:lineRule="auto"/>
        <w:ind w:firstLineChars="100" w:firstLine="210"/>
        <w:rPr>
          <w:rFonts w:ascii="仿宋" w:eastAsia="仿宋" w:hAnsi="仿宋"/>
          <w:color w:val="000000" w:themeColor="text1"/>
          <w:szCs w:val="21"/>
        </w:rPr>
      </w:pPr>
      <w:r w:rsidRPr="00F01A17">
        <w:rPr>
          <w:rFonts w:ascii="仿宋" w:eastAsia="仿宋" w:hAnsi="仿宋" w:hint="eastAsia"/>
          <w:color w:val="000000" w:themeColor="text1"/>
          <w:szCs w:val="21"/>
        </w:rPr>
        <w:t>（</w:t>
      </w:r>
      <w:r w:rsidR="003918BF" w:rsidRPr="00F01A17">
        <w:rPr>
          <w:rFonts w:ascii="仿宋" w:eastAsia="仿宋" w:hAnsi="仿宋" w:hint="eastAsia"/>
          <w:color w:val="000000" w:themeColor="text1"/>
          <w:szCs w:val="21"/>
        </w:rPr>
        <w:t>5</w:t>
      </w:r>
      <w:r w:rsidRPr="00F01A17">
        <w:rPr>
          <w:rFonts w:ascii="仿宋" w:eastAsia="仿宋" w:hAnsi="仿宋" w:hint="eastAsia"/>
          <w:color w:val="000000" w:themeColor="text1"/>
          <w:szCs w:val="21"/>
        </w:rPr>
        <w:t>）</w:t>
      </w:r>
      <w:r w:rsidR="00F23F0C" w:rsidRPr="00F01A17">
        <w:rPr>
          <w:rFonts w:ascii="仿宋" w:eastAsia="仿宋" w:hAnsi="仿宋" w:hint="eastAsia"/>
          <w:color w:val="000000" w:themeColor="text1"/>
          <w:szCs w:val="21"/>
        </w:rPr>
        <w:t>机器人将桥面铺设在A、B、C、D、E、5个相邻的桥墩上</w:t>
      </w:r>
      <w:r w:rsidRPr="00F01A17">
        <w:rPr>
          <w:rFonts w:ascii="仿宋" w:eastAsia="仿宋" w:hAnsi="仿宋" w:hint="eastAsia"/>
          <w:color w:val="000000" w:themeColor="text1"/>
          <w:szCs w:val="21"/>
        </w:rPr>
        <w:t>，比赛结束前</w:t>
      </w:r>
      <w:proofErr w:type="gramStart"/>
      <w:r w:rsidRPr="00F01A17">
        <w:rPr>
          <w:rFonts w:ascii="仿宋" w:eastAsia="仿宋" w:hAnsi="仿宋" w:hint="eastAsia"/>
          <w:color w:val="000000" w:themeColor="text1"/>
          <w:szCs w:val="21"/>
        </w:rPr>
        <w:t>不</w:t>
      </w:r>
      <w:proofErr w:type="gramEnd"/>
      <w:r w:rsidRPr="00F01A17">
        <w:rPr>
          <w:rFonts w:ascii="仿宋" w:eastAsia="仿宋" w:hAnsi="仿宋" w:hint="eastAsia"/>
          <w:color w:val="000000" w:themeColor="text1"/>
          <w:szCs w:val="21"/>
        </w:rPr>
        <w:t>掉落，铺设每个桥面得5</w:t>
      </w:r>
      <w:r w:rsidRPr="00F01A17">
        <w:rPr>
          <w:rFonts w:ascii="仿宋" w:eastAsia="仿宋" w:hAnsi="仿宋"/>
          <w:color w:val="000000" w:themeColor="text1"/>
          <w:szCs w:val="21"/>
        </w:rPr>
        <w:t>0</w:t>
      </w:r>
      <w:r w:rsidRPr="00F01A17">
        <w:rPr>
          <w:rFonts w:ascii="仿宋" w:eastAsia="仿宋" w:hAnsi="仿宋" w:hint="eastAsia"/>
          <w:color w:val="000000" w:themeColor="text1"/>
          <w:szCs w:val="21"/>
        </w:rPr>
        <w:t>分。</w:t>
      </w:r>
    </w:p>
    <w:p w:rsidR="0011657C" w:rsidRPr="00F01A17" w:rsidRDefault="00A13790" w:rsidP="001E5F81">
      <w:pPr>
        <w:pStyle w:val="a5"/>
        <w:spacing w:line="360" w:lineRule="auto"/>
        <w:ind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2</w:t>
      </w:r>
      <w:r w:rsidR="0011657C" w:rsidRPr="00F01A17">
        <w:rPr>
          <w:rFonts w:ascii="仿宋" w:eastAsia="仿宋" w:hAnsi="仿宋" w:hint="eastAsia"/>
          <w:b/>
          <w:bCs/>
          <w:color w:val="000000" w:themeColor="text1"/>
          <w:szCs w:val="21"/>
        </w:rPr>
        <w:t>.时间奖励</w:t>
      </w:r>
    </w:p>
    <w:p w:rsidR="0011657C" w:rsidRPr="00F01A17" w:rsidRDefault="00D34F61" w:rsidP="0011657C">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机器人在规定时间内完成</w:t>
      </w:r>
      <w:r w:rsidRPr="00F01A17">
        <w:rPr>
          <w:rFonts w:ascii="仿宋" w:eastAsia="仿宋" w:hAnsi="仿宋" w:cs="宋体" w:hint="eastAsia"/>
          <w:b/>
          <w:color w:val="000000" w:themeColor="text1"/>
          <w:kern w:val="0"/>
          <w:szCs w:val="21"/>
          <w:lang w:bidi="ar"/>
        </w:rPr>
        <w:t>所有规定任务，且所有任务均有得分</w:t>
      </w:r>
      <w:r w:rsidR="0011657C" w:rsidRPr="00F01A17">
        <w:rPr>
          <w:rFonts w:ascii="仿宋" w:eastAsia="仿宋" w:hAnsi="仿宋" w:cs="宋体" w:hint="eastAsia"/>
          <w:color w:val="000000" w:themeColor="text1"/>
          <w:kern w:val="0"/>
          <w:szCs w:val="21"/>
          <w:lang w:bidi="ar"/>
        </w:rPr>
        <w:t>，每提前1秒钟奖励1分（</w:t>
      </w:r>
      <w:r w:rsidRPr="00F01A17">
        <w:rPr>
          <w:rFonts w:ascii="仿宋" w:eastAsia="仿宋" w:hAnsi="仿宋" w:cs="宋体" w:hint="eastAsia"/>
          <w:color w:val="000000" w:themeColor="text1"/>
          <w:kern w:val="0"/>
          <w:szCs w:val="21"/>
          <w:lang w:bidi="ar"/>
        </w:rPr>
        <w:t>采用去尾法，精确到秒</w:t>
      </w:r>
      <w:r w:rsidR="0011657C" w:rsidRPr="00F01A17">
        <w:rPr>
          <w:rFonts w:ascii="仿宋" w:eastAsia="仿宋" w:hAnsi="仿宋" w:cs="宋体" w:hint="eastAsia"/>
          <w:color w:val="000000" w:themeColor="text1"/>
          <w:kern w:val="0"/>
          <w:szCs w:val="21"/>
          <w:lang w:bidi="ar"/>
        </w:rPr>
        <w:t>），此为奖励分。</w:t>
      </w:r>
    </w:p>
    <w:p w:rsidR="0011657C" w:rsidRPr="00F01A17" w:rsidRDefault="0011657C" w:rsidP="0011657C">
      <w:pPr>
        <w:pStyle w:val="a5"/>
        <w:spacing w:line="360" w:lineRule="auto"/>
        <w:rPr>
          <w:rFonts w:ascii="仿宋" w:eastAsia="仿宋" w:hAnsi="仿宋" w:cs="宋体"/>
          <w:color w:val="000000" w:themeColor="text1"/>
          <w:kern w:val="0"/>
          <w:szCs w:val="21"/>
          <w:lang w:bidi="ar"/>
        </w:rPr>
      </w:pPr>
      <w:r w:rsidRPr="00F01A17">
        <w:rPr>
          <w:rFonts w:ascii="仿宋" w:eastAsia="仿宋" w:hAnsi="仿宋" w:hint="eastAsia"/>
          <w:color w:val="000000" w:themeColor="text1"/>
          <w:szCs w:val="21"/>
        </w:rPr>
        <w:t>时间奖励分：</w:t>
      </w:r>
      <w:r w:rsidRPr="00F01A17">
        <w:rPr>
          <w:rFonts w:ascii="仿宋" w:eastAsia="仿宋" w:hAnsi="仿宋"/>
          <w:color w:val="000000" w:themeColor="text1"/>
          <w:szCs w:val="21"/>
        </w:rPr>
        <w:t>180-</w:t>
      </w:r>
      <w:r w:rsidRPr="00F01A17">
        <w:rPr>
          <w:rFonts w:ascii="仿宋" w:eastAsia="仿宋" w:hAnsi="仿宋" w:hint="eastAsia"/>
          <w:color w:val="000000" w:themeColor="text1"/>
          <w:szCs w:val="21"/>
        </w:rPr>
        <w:t>完成任务时间（秒）*</w:t>
      </w:r>
      <w:r w:rsidRPr="00F01A17">
        <w:rPr>
          <w:rFonts w:ascii="仿宋" w:eastAsia="仿宋" w:hAnsi="仿宋"/>
          <w:color w:val="000000" w:themeColor="text1"/>
          <w:szCs w:val="21"/>
        </w:rPr>
        <w:t>1</w:t>
      </w:r>
    </w:p>
    <w:p w:rsidR="0011657C" w:rsidRPr="00F01A17" w:rsidRDefault="00A13790" w:rsidP="001E5F81">
      <w:pPr>
        <w:pStyle w:val="a5"/>
        <w:spacing w:line="360" w:lineRule="auto"/>
        <w:ind w:firstLine="422"/>
        <w:rPr>
          <w:rFonts w:ascii="仿宋" w:eastAsia="仿宋" w:hAnsi="仿宋" w:cs="宋体"/>
          <w:b/>
          <w:bCs/>
          <w:color w:val="000000" w:themeColor="text1"/>
          <w:kern w:val="0"/>
          <w:szCs w:val="21"/>
          <w:lang w:bidi="ar"/>
        </w:rPr>
      </w:pPr>
      <w:r w:rsidRPr="00F01A17">
        <w:rPr>
          <w:rFonts w:ascii="仿宋" w:eastAsia="仿宋" w:hAnsi="仿宋" w:cs="宋体" w:hint="eastAsia"/>
          <w:b/>
          <w:bCs/>
          <w:color w:val="000000" w:themeColor="text1"/>
          <w:kern w:val="0"/>
          <w:szCs w:val="21"/>
          <w:lang w:bidi="ar"/>
        </w:rPr>
        <w:t>3</w:t>
      </w:r>
      <w:r w:rsidR="0011657C" w:rsidRPr="00F01A17">
        <w:rPr>
          <w:rFonts w:ascii="仿宋" w:eastAsia="仿宋" w:hAnsi="仿宋" w:cs="宋体" w:hint="eastAsia"/>
          <w:b/>
          <w:bCs/>
          <w:color w:val="000000" w:themeColor="text1"/>
          <w:kern w:val="0"/>
          <w:szCs w:val="21"/>
          <w:lang w:bidi="ar"/>
        </w:rPr>
        <w:t>.特别提醒</w:t>
      </w:r>
    </w:p>
    <w:p w:rsidR="0011657C" w:rsidRPr="00F01A17" w:rsidRDefault="0011657C" w:rsidP="0011657C">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本次发布的任务书是基本任务书，本届省级交流展示活动机器人项目任务书将会在本次发布的基本任务书的基础上进行适当的变化，例如：改变物品摆放的位置、或在机器人行进路线上设置障碍等。</w:t>
      </w:r>
    </w:p>
    <w:p w:rsidR="0011657C" w:rsidRPr="00F01A17" w:rsidRDefault="0011657C" w:rsidP="001E5F81">
      <w:pPr>
        <w:spacing w:line="360" w:lineRule="auto"/>
        <w:ind w:firstLineChars="200" w:firstLine="422"/>
        <w:rPr>
          <w:rFonts w:ascii="仿宋" w:eastAsia="仿宋" w:hAnsi="仿宋"/>
          <w:b/>
          <w:bCs/>
          <w:color w:val="000000" w:themeColor="text1"/>
          <w:szCs w:val="21"/>
        </w:rPr>
      </w:pPr>
      <w:r w:rsidRPr="00F01A17">
        <w:rPr>
          <w:rFonts w:ascii="仿宋" w:eastAsia="仿宋" w:hAnsi="仿宋" w:hint="eastAsia"/>
          <w:b/>
          <w:bCs/>
          <w:color w:val="000000" w:themeColor="text1"/>
          <w:szCs w:val="21"/>
        </w:rPr>
        <w:t>四、机器人要求</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1.利用成品双足人形机器人或多足仿生类机器人加以改造或自行设计并制作的机器人均可参加，提倡使用开源硬件和软件自行设计制作机器人。</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2.机器人在出发区域内的最大尺寸长、宽和高分别不超过30cm、30cm和50cm，离开出发区域后尺寸不作限制，重量不限。</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3.机器人一旦启动，就只能受自带的控制器中的程序控制。队员一般不得接触机器人（重试的情况除外）。</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4.机器人开始任务前其垂直投影不能超过出发区域（含黑边框），机器人的朝向由学生自行决定。</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5.机器人完成基本任务和挑战任务时长为</w:t>
      </w:r>
      <w:r w:rsidRPr="00F01A17">
        <w:rPr>
          <w:rFonts w:ascii="仿宋" w:eastAsia="仿宋" w:hAnsi="仿宋"/>
          <w:color w:val="000000" w:themeColor="text1"/>
          <w:szCs w:val="21"/>
        </w:rPr>
        <w:t>180</w:t>
      </w:r>
      <w:r w:rsidRPr="00F01A17">
        <w:rPr>
          <w:rFonts w:ascii="仿宋" w:eastAsia="仿宋" w:hAnsi="仿宋" w:hint="eastAsia"/>
          <w:color w:val="000000" w:themeColor="text1"/>
          <w:szCs w:val="21"/>
        </w:rPr>
        <w:t>秒，在规定时间内完成的任务有效。</w:t>
      </w:r>
    </w:p>
    <w:p w:rsidR="0011657C" w:rsidRPr="00F01A17" w:rsidRDefault="0011657C" w:rsidP="0011657C">
      <w:pPr>
        <w:pStyle w:val="a5"/>
        <w:spacing w:line="360" w:lineRule="auto"/>
        <w:rPr>
          <w:rFonts w:ascii="仿宋" w:eastAsia="仿宋" w:hAnsi="仿宋"/>
          <w:color w:val="000000" w:themeColor="text1"/>
          <w:szCs w:val="21"/>
        </w:rPr>
      </w:pPr>
      <w:r w:rsidRPr="00F01A17">
        <w:rPr>
          <w:rFonts w:ascii="仿宋" w:eastAsia="仿宋" w:hAnsi="仿宋" w:hint="eastAsia"/>
          <w:color w:val="000000" w:themeColor="text1"/>
          <w:szCs w:val="21"/>
        </w:rPr>
        <w:t>6.机器人从出发区内启动时开始计时，完成任务后计时停止。</w:t>
      </w:r>
    </w:p>
    <w:p w:rsidR="0011657C" w:rsidRPr="00F01A17" w:rsidRDefault="0011657C" w:rsidP="001E5F81">
      <w:pPr>
        <w:spacing w:line="360" w:lineRule="auto"/>
        <w:ind w:firstLineChars="200" w:firstLine="422"/>
        <w:rPr>
          <w:rFonts w:ascii="仿宋" w:eastAsia="仿宋" w:hAnsi="仿宋" w:cs="宋体"/>
          <w:b/>
          <w:bCs/>
          <w:color w:val="000000" w:themeColor="text1"/>
          <w:szCs w:val="21"/>
        </w:rPr>
      </w:pPr>
      <w:r w:rsidRPr="00F01A17">
        <w:rPr>
          <w:rFonts w:ascii="仿宋" w:eastAsia="仿宋" w:hAnsi="仿宋" w:cs="宋体" w:hint="eastAsia"/>
          <w:b/>
          <w:bCs/>
          <w:color w:val="000000" w:themeColor="text1"/>
          <w:szCs w:val="21"/>
        </w:rPr>
        <w:t>五、赛制</w:t>
      </w:r>
    </w:p>
    <w:p w:rsidR="0011657C" w:rsidRPr="00F01A17" w:rsidRDefault="0011657C" w:rsidP="0011657C">
      <w:pPr>
        <w:pStyle w:val="a5"/>
        <w:spacing w:line="360" w:lineRule="auto"/>
        <w:rPr>
          <w:rFonts w:ascii="仿宋" w:eastAsia="仿宋" w:hAnsi="仿宋" w:cstheme="minorEastAsia"/>
          <w:color w:val="000000" w:themeColor="text1"/>
          <w:kern w:val="0"/>
          <w:szCs w:val="21"/>
          <w:lang w:bidi="ar"/>
        </w:rPr>
      </w:pPr>
      <w:r w:rsidRPr="00F01A17">
        <w:rPr>
          <w:rFonts w:ascii="仿宋" w:eastAsia="仿宋" w:hAnsi="仿宋" w:cstheme="minorEastAsia" w:hint="eastAsia"/>
          <w:color w:val="000000" w:themeColor="text1"/>
          <w:kern w:val="0"/>
          <w:szCs w:val="21"/>
          <w:lang w:bidi="ar"/>
        </w:rPr>
        <w:t>1.比赛不分初赛与复赛，比赛进行两轮。</w:t>
      </w:r>
    </w:p>
    <w:p w:rsidR="0011657C" w:rsidRPr="00F01A17" w:rsidRDefault="0011657C" w:rsidP="0011657C">
      <w:pPr>
        <w:pStyle w:val="a5"/>
        <w:widowControl/>
        <w:spacing w:line="360" w:lineRule="auto"/>
        <w:jc w:val="left"/>
        <w:rPr>
          <w:rFonts w:ascii="仿宋" w:eastAsia="仿宋" w:hAnsi="仿宋" w:cstheme="minorEastAsia"/>
          <w:color w:val="000000" w:themeColor="text1"/>
          <w:kern w:val="0"/>
          <w:szCs w:val="21"/>
          <w:lang w:bidi="ar"/>
        </w:rPr>
      </w:pPr>
      <w:r w:rsidRPr="00F01A17">
        <w:rPr>
          <w:rFonts w:ascii="仿宋" w:eastAsia="仿宋" w:hAnsi="仿宋" w:cstheme="minorEastAsia" w:hint="eastAsia"/>
          <w:color w:val="000000" w:themeColor="text1"/>
          <w:kern w:val="0"/>
          <w:szCs w:val="21"/>
          <w:lang w:bidi="ar"/>
        </w:rPr>
        <w:t>2.单场比赛时间为 180秒。在比赛开始后，按抽签确定的参赛队编号轮流上场比赛。</w:t>
      </w:r>
    </w:p>
    <w:p w:rsidR="0011657C" w:rsidRPr="00F01A17" w:rsidRDefault="0011657C" w:rsidP="001E5F81">
      <w:pPr>
        <w:spacing w:line="360" w:lineRule="auto"/>
        <w:ind w:firstLineChars="200" w:firstLine="422"/>
        <w:rPr>
          <w:rFonts w:ascii="仿宋" w:eastAsia="仿宋" w:hAnsi="仿宋" w:cs="宋体"/>
          <w:b/>
          <w:bCs/>
          <w:color w:val="000000" w:themeColor="text1"/>
          <w:szCs w:val="21"/>
        </w:rPr>
      </w:pPr>
      <w:r w:rsidRPr="00F01A17">
        <w:rPr>
          <w:rFonts w:ascii="仿宋" w:eastAsia="仿宋" w:hAnsi="仿宋" w:cs="宋体" w:hint="eastAsia"/>
          <w:b/>
          <w:bCs/>
          <w:color w:val="000000" w:themeColor="text1"/>
          <w:szCs w:val="21"/>
        </w:rPr>
        <w:t>六、比赛流程</w:t>
      </w:r>
    </w:p>
    <w:p w:rsidR="0011657C" w:rsidRPr="00F01A17" w:rsidRDefault="0011657C" w:rsidP="0011657C">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1.参赛选手不得携带U盘、手机等任何具有存储功能的设备进入场地。</w:t>
      </w:r>
    </w:p>
    <w:p w:rsidR="0011657C" w:rsidRPr="00F01A17" w:rsidRDefault="0011657C" w:rsidP="0011657C">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2.调试阶段。调试时间第一轮90分钟，第二轮30分钟，线下赛由项目裁判长根据现场</w:t>
      </w:r>
      <w:r w:rsidRPr="00F01A17">
        <w:rPr>
          <w:rFonts w:ascii="仿宋" w:eastAsia="仿宋" w:hAnsi="仿宋" w:cs="宋体" w:hint="eastAsia"/>
          <w:color w:val="000000" w:themeColor="text1"/>
          <w:kern w:val="0"/>
          <w:lang w:bidi="ar"/>
        </w:rPr>
        <w:t>情况予以调整</w:t>
      </w:r>
      <w:r w:rsidRPr="00F01A17">
        <w:rPr>
          <w:rFonts w:ascii="仿宋" w:eastAsia="仿宋" w:hAnsi="仿宋" w:cs="宋体" w:hint="eastAsia"/>
          <w:color w:val="000000" w:themeColor="text1"/>
          <w:kern w:val="0"/>
          <w:szCs w:val="21"/>
          <w:lang w:bidi="ar"/>
        </w:rPr>
        <w:t>，</w:t>
      </w:r>
      <w:r w:rsidRPr="00F01A17">
        <w:rPr>
          <w:rFonts w:ascii="仿宋" w:eastAsia="仿宋" w:hAnsi="仿宋" w:cs="宋体" w:hint="eastAsia"/>
          <w:color w:val="000000" w:themeColor="text1"/>
          <w:szCs w:val="21"/>
        </w:rPr>
        <w:t>在调试时间结束后，竞赛选手需关闭机器人电源，按裁判要求贴好自己的参</w:t>
      </w:r>
      <w:r w:rsidRPr="00F01A17">
        <w:rPr>
          <w:rFonts w:ascii="仿宋" w:eastAsia="仿宋" w:hAnsi="仿宋" w:cs="宋体" w:hint="eastAsia"/>
          <w:color w:val="000000" w:themeColor="text1"/>
          <w:szCs w:val="21"/>
        </w:rPr>
        <w:lastRenderedPageBreak/>
        <w:t>赛队编号，上交机器人统一封存，上场前不得修改程序和硬件设备。参赛队编号由赛前统一抽签确定，参赛队编号为该参赛队比赛顺序的依据。</w:t>
      </w:r>
    </w:p>
    <w:p w:rsidR="0011657C" w:rsidRPr="00F01A17" w:rsidRDefault="0011657C" w:rsidP="0011657C">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3.在比赛正式开始时，参赛选手听裁判的口令才可以取走自己的机器人参加比赛。</w:t>
      </w:r>
    </w:p>
    <w:p w:rsidR="0011657C" w:rsidRPr="00F01A17" w:rsidRDefault="0011657C" w:rsidP="0011657C">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4.竞赛阶段。竞赛分两轮，每一轮参赛队员确认已准备好后，举手示意，裁判员发出开始指令后即可启动机器人。在裁判员发出启动信号前启动机器人将被警告或处罚。机器人一旦离开起始区，选手不能再碰触机器人。机器人从</w:t>
      </w:r>
      <w:proofErr w:type="gramStart"/>
      <w:r w:rsidRPr="00F01A17">
        <w:rPr>
          <w:rFonts w:ascii="仿宋" w:eastAsia="仿宋" w:hAnsi="仿宋" w:cs="宋体" w:hint="eastAsia"/>
          <w:color w:val="000000" w:themeColor="text1"/>
          <w:kern w:val="0"/>
          <w:szCs w:val="21"/>
          <w:lang w:bidi="ar"/>
        </w:rPr>
        <w:t>起始区</w:t>
      </w:r>
      <w:proofErr w:type="gramEnd"/>
      <w:r w:rsidRPr="00F01A17">
        <w:rPr>
          <w:rFonts w:ascii="仿宋" w:eastAsia="仿宋" w:hAnsi="仿宋" w:cs="宋体" w:hint="eastAsia"/>
          <w:color w:val="000000" w:themeColor="text1"/>
          <w:kern w:val="0"/>
          <w:szCs w:val="21"/>
          <w:lang w:bidi="ar"/>
        </w:rPr>
        <w:t>出发后去完成任务，第一轮比赛结束后，参赛队员需要将机器人放回封存区，等待第二轮比赛。</w:t>
      </w:r>
    </w:p>
    <w:p w:rsidR="0011657C" w:rsidRPr="00F01A17" w:rsidRDefault="0011657C" w:rsidP="0011657C">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5.如场地出现意外损坏，比赛将暂停，裁判应尽快将之修复。如果裁判认定某一队故意破坏竞赛场地，该队将受到警告，严重者将取消其比赛资格。</w:t>
      </w:r>
    </w:p>
    <w:p w:rsidR="0011657C" w:rsidRPr="00F01A17" w:rsidRDefault="0011657C" w:rsidP="0011657C">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6.结束比赛 </w:t>
      </w:r>
    </w:p>
    <w:p w:rsidR="0011657C" w:rsidRPr="00F01A17" w:rsidRDefault="0011657C" w:rsidP="0011657C">
      <w:pPr>
        <w:pStyle w:val="a5"/>
        <w:spacing w:line="360" w:lineRule="auto"/>
        <w:ind w:left="420" w:firstLineChars="0" w:firstLine="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w:t>
      </w:r>
      <w:r w:rsidRPr="00F01A17">
        <w:rPr>
          <w:rFonts w:ascii="仿宋" w:eastAsia="仿宋" w:hAnsi="仿宋" w:cs="宋体"/>
          <w:color w:val="000000" w:themeColor="text1"/>
          <w:kern w:val="0"/>
          <w:szCs w:val="21"/>
          <w:lang w:bidi="ar"/>
        </w:rPr>
        <w:t>180</w:t>
      </w:r>
      <w:r w:rsidRPr="00F01A17">
        <w:rPr>
          <w:rFonts w:ascii="仿宋" w:eastAsia="仿宋" w:hAnsi="仿宋" w:cs="宋体" w:hint="eastAsia"/>
          <w:color w:val="000000" w:themeColor="text1"/>
          <w:kern w:val="0"/>
          <w:szCs w:val="21"/>
          <w:lang w:bidi="ar"/>
        </w:rPr>
        <w:t>秒倒计时到 0。</w:t>
      </w:r>
    </w:p>
    <w:p w:rsidR="0011657C" w:rsidRPr="00F01A17" w:rsidRDefault="0011657C" w:rsidP="0011657C">
      <w:pPr>
        <w:pStyle w:val="a5"/>
        <w:spacing w:line="360" w:lineRule="auto"/>
        <w:ind w:left="420" w:firstLineChars="0" w:firstLine="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（2）参赛队员向裁判示意要结束比赛。</w:t>
      </w:r>
    </w:p>
    <w:p w:rsidR="0011657C" w:rsidRPr="00F01A17" w:rsidRDefault="0011657C" w:rsidP="0011657C">
      <w:pPr>
        <w:pStyle w:val="a5"/>
        <w:spacing w:line="360" w:lineRule="auto"/>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7.</w:t>
      </w:r>
      <w:r w:rsidR="009627CC" w:rsidRPr="00F01A17">
        <w:rPr>
          <w:rFonts w:ascii="仿宋" w:eastAsia="仿宋" w:hAnsi="仿宋" w:cs="宋体" w:hint="eastAsia"/>
          <w:color w:val="000000" w:themeColor="text1"/>
          <w:kern w:val="0"/>
          <w:szCs w:val="21"/>
          <w:lang w:bidi="ar"/>
        </w:rPr>
        <w:t>关于重试</w:t>
      </w:r>
    </w:p>
    <w:p w:rsidR="0011657C" w:rsidRPr="00F01A17" w:rsidRDefault="0011657C" w:rsidP="0011657C">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（1）在</w:t>
      </w:r>
      <w:r w:rsidRPr="00F01A17">
        <w:rPr>
          <w:rFonts w:ascii="仿宋" w:eastAsia="仿宋" w:hAnsi="仿宋" w:cs="宋体"/>
          <w:color w:val="000000" w:themeColor="text1"/>
          <w:kern w:val="0"/>
          <w:szCs w:val="21"/>
          <w:lang w:bidi="ar"/>
        </w:rPr>
        <w:t>180</w:t>
      </w:r>
      <w:r w:rsidRPr="00F01A17">
        <w:rPr>
          <w:rFonts w:ascii="仿宋" w:eastAsia="仿宋" w:hAnsi="仿宋" w:cs="宋体" w:hint="eastAsia"/>
          <w:color w:val="000000" w:themeColor="text1"/>
          <w:kern w:val="0"/>
          <w:szCs w:val="21"/>
          <w:lang w:bidi="ar"/>
        </w:rPr>
        <w:t xml:space="preserve">秒的比赛时间内，参赛队可以进行重试。 </w:t>
      </w:r>
    </w:p>
    <w:p w:rsidR="0011657C" w:rsidRPr="00F01A17" w:rsidRDefault="0011657C" w:rsidP="0011657C">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（2）需要</w:t>
      </w:r>
      <w:proofErr w:type="gramStart"/>
      <w:r w:rsidRPr="00F01A17">
        <w:rPr>
          <w:rFonts w:ascii="仿宋" w:eastAsia="仿宋" w:hAnsi="仿宋" w:cs="宋体" w:hint="eastAsia"/>
          <w:color w:val="000000" w:themeColor="text1"/>
          <w:kern w:val="0"/>
          <w:szCs w:val="21"/>
          <w:lang w:bidi="ar"/>
        </w:rPr>
        <w:t>重试选手</w:t>
      </w:r>
      <w:proofErr w:type="gramEnd"/>
      <w:r w:rsidRPr="00F01A17">
        <w:rPr>
          <w:rFonts w:ascii="仿宋" w:eastAsia="仿宋" w:hAnsi="仿宋" w:cs="宋体" w:hint="eastAsia"/>
          <w:color w:val="000000" w:themeColor="text1"/>
          <w:kern w:val="0"/>
          <w:szCs w:val="21"/>
          <w:lang w:bidi="ar"/>
        </w:rPr>
        <w:t xml:space="preserve">应先向裁判申请，裁判许可后，方可接触要重试的机器人并把它搬回出发区。 </w:t>
      </w:r>
    </w:p>
    <w:p w:rsidR="0011657C" w:rsidRPr="00F01A17" w:rsidRDefault="0011657C" w:rsidP="0011657C">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（3）比赛计时不因重试而停止。 </w:t>
      </w:r>
    </w:p>
    <w:p w:rsidR="0011657C" w:rsidRPr="00F01A17" w:rsidRDefault="0011657C" w:rsidP="0011657C">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（4）选择重试后，已获得的所有得分清零。 </w:t>
      </w:r>
    </w:p>
    <w:p w:rsidR="0011657C" w:rsidRPr="00F01A17" w:rsidRDefault="0011657C" w:rsidP="0011657C">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（5）参赛队员应将场地内的模型恢复初始状态，并向裁判示意。 </w:t>
      </w:r>
    </w:p>
    <w:p w:rsidR="0011657C" w:rsidRPr="00F01A17" w:rsidRDefault="0011657C" w:rsidP="0011657C">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 xml:space="preserve">（6）完成必要的操作后，在裁判的允许下，参赛队员重新启动自己的机器人。 </w:t>
      </w:r>
    </w:p>
    <w:p w:rsidR="0011657C" w:rsidRPr="00F01A17" w:rsidRDefault="0011657C" w:rsidP="0011657C">
      <w:pPr>
        <w:pStyle w:val="a5"/>
        <w:widowControl/>
        <w:spacing w:line="360" w:lineRule="auto"/>
        <w:ind w:left="420" w:firstLineChars="0" w:firstLine="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（7）重试不扣分。</w:t>
      </w:r>
    </w:p>
    <w:p w:rsidR="0011657C" w:rsidRPr="00F01A17" w:rsidRDefault="0011657C" w:rsidP="001E5F81">
      <w:pPr>
        <w:spacing w:line="360" w:lineRule="auto"/>
        <w:ind w:firstLineChars="200" w:firstLine="422"/>
        <w:rPr>
          <w:rFonts w:ascii="仿宋" w:eastAsia="仿宋" w:hAnsi="仿宋" w:cs="宋体"/>
          <w:b/>
          <w:bCs/>
          <w:color w:val="000000" w:themeColor="text1"/>
          <w:szCs w:val="21"/>
        </w:rPr>
      </w:pPr>
      <w:r w:rsidRPr="00F01A17">
        <w:rPr>
          <w:rFonts w:ascii="仿宋" w:eastAsia="仿宋" w:hAnsi="仿宋" w:cs="宋体" w:hint="eastAsia"/>
          <w:b/>
          <w:bCs/>
          <w:color w:val="000000" w:themeColor="text1"/>
          <w:szCs w:val="21"/>
        </w:rPr>
        <w:t>七、评分标准</w:t>
      </w:r>
    </w:p>
    <w:p w:rsidR="0011657C" w:rsidRPr="00F01A17" w:rsidRDefault="0011657C" w:rsidP="0011657C">
      <w:pPr>
        <w:pStyle w:val="a5"/>
        <w:spacing w:line="440" w:lineRule="exac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1.每轮得分=</w:t>
      </w:r>
      <w:r w:rsidR="00A13790" w:rsidRPr="00F01A17">
        <w:rPr>
          <w:rFonts w:ascii="仿宋" w:eastAsia="仿宋" w:hAnsi="仿宋" w:cs="宋体" w:hint="eastAsia"/>
          <w:color w:val="000000" w:themeColor="text1"/>
          <w:kern w:val="0"/>
          <w:szCs w:val="21"/>
          <w:lang w:bidi="ar"/>
        </w:rPr>
        <w:t>实际场地任务得分+时间分</w:t>
      </w:r>
      <w:r w:rsidRPr="00F01A17">
        <w:rPr>
          <w:rFonts w:ascii="仿宋" w:eastAsia="仿宋" w:hAnsi="仿宋" w:cs="宋体" w:hint="eastAsia"/>
          <w:color w:val="000000" w:themeColor="text1"/>
          <w:kern w:val="0"/>
          <w:szCs w:val="21"/>
          <w:lang w:bidi="ar"/>
        </w:rPr>
        <w:t>。</w:t>
      </w:r>
    </w:p>
    <w:p w:rsidR="0011657C" w:rsidRPr="00F01A17" w:rsidRDefault="0011657C" w:rsidP="0011657C">
      <w:pPr>
        <w:pStyle w:val="a5"/>
        <w:spacing w:line="440" w:lineRule="exac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2.在竞赛中，每个参赛队有两轮比赛机会，最终成绩为两轮得分相加数。</w:t>
      </w:r>
    </w:p>
    <w:p w:rsidR="0011657C" w:rsidRPr="00F01A17" w:rsidRDefault="0011657C" w:rsidP="0011657C">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3.最终以得分最高的机器人胜出。</w:t>
      </w:r>
    </w:p>
    <w:p w:rsidR="0011657C" w:rsidRPr="00F01A17" w:rsidRDefault="0011657C" w:rsidP="0011657C">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4.参赛队伍的得分不能为负分，最低为零分。</w:t>
      </w:r>
    </w:p>
    <w:p w:rsidR="0011657C" w:rsidRPr="00F01A17" w:rsidRDefault="0011657C" w:rsidP="0011657C">
      <w:pPr>
        <w:pStyle w:val="a5"/>
        <w:widowControl/>
        <w:spacing w:line="360" w:lineRule="auto"/>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5.排名</w:t>
      </w:r>
    </w:p>
    <w:p w:rsidR="0011657C" w:rsidRPr="00F01A17" w:rsidRDefault="0011657C" w:rsidP="0011657C">
      <w:pPr>
        <w:widowControl/>
        <w:spacing w:line="360" w:lineRule="auto"/>
        <w:ind w:firstLineChars="200" w:firstLine="420"/>
        <w:jc w:val="left"/>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某一组别的全部比赛结束后，按参赛队</w:t>
      </w:r>
      <w:r w:rsidR="00C27917" w:rsidRPr="00F01A17">
        <w:rPr>
          <w:rFonts w:ascii="仿宋" w:eastAsia="仿宋" w:hAnsi="仿宋" w:cs="宋体" w:hint="eastAsia"/>
          <w:color w:val="000000" w:themeColor="text1"/>
          <w:kern w:val="0"/>
          <w:szCs w:val="21"/>
          <w:lang w:bidi="ar"/>
        </w:rPr>
        <w:t>两轮总分</w:t>
      </w:r>
      <w:r w:rsidRPr="00F01A17">
        <w:rPr>
          <w:rFonts w:ascii="仿宋" w:eastAsia="仿宋" w:hAnsi="仿宋" w:cs="宋体" w:hint="eastAsia"/>
          <w:color w:val="000000" w:themeColor="text1"/>
          <w:kern w:val="0"/>
          <w:szCs w:val="21"/>
          <w:lang w:bidi="ar"/>
        </w:rPr>
        <w:t>进行排名。如果出现平分情况，按以下顺序破平：</w:t>
      </w:r>
    </w:p>
    <w:p w:rsidR="0011657C" w:rsidRPr="00F01A17" w:rsidRDefault="0011657C" w:rsidP="0011657C">
      <w:pPr>
        <w:spacing w:line="440" w:lineRule="exact"/>
        <w:ind w:firstLine="42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（1）单轮成绩高者在先。</w:t>
      </w:r>
    </w:p>
    <w:p w:rsidR="0011657C" w:rsidRPr="00F01A17" w:rsidRDefault="0011657C" w:rsidP="0011657C">
      <w:pPr>
        <w:spacing w:line="440" w:lineRule="exact"/>
        <w:ind w:firstLine="42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lastRenderedPageBreak/>
        <w:t>（2）两轮剩余时间分之和高者在先。</w:t>
      </w:r>
    </w:p>
    <w:p w:rsidR="0011657C" w:rsidRPr="00F01A17" w:rsidRDefault="0011657C" w:rsidP="0011657C">
      <w:pPr>
        <w:spacing w:line="440" w:lineRule="exact"/>
        <w:ind w:firstLine="420"/>
        <w:rPr>
          <w:rFonts w:ascii="仿宋" w:eastAsia="仿宋" w:hAnsi="仿宋" w:cs="宋体"/>
          <w:color w:val="000000" w:themeColor="text1"/>
          <w:kern w:val="0"/>
          <w:szCs w:val="21"/>
          <w:lang w:bidi="ar"/>
        </w:rPr>
      </w:pPr>
      <w:r w:rsidRPr="00F01A17">
        <w:rPr>
          <w:rFonts w:ascii="仿宋" w:eastAsia="仿宋" w:hAnsi="仿宋" w:cs="宋体" w:hint="eastAsia"/>
          <w:color w:val="000000" w:themeColor="text1"/>
          <w:kern w:val="0"/>
          <w:szCs w:val="21"/>
          <w:lang w:bidi="ar"/>
        </w:rPr>
        <w:t>（3）重量小的队在先。</w:t>
      </w:r>
    </w:p>
    <w:p w:rsidR="0011657C" w:rsidRPr="00F01A17" w:rsidRDefault="0011657C" w:rsidP="0011657C">
      <w:pPr>
        <w:spacing w:line="440" w:lineRule="exact"/>
        <w:ind w:firstLine="420"/>
        <w:rPr>
          <w:rFonts w:ascii="仿宋" w:eastAsia="仿宋" w:hAnsi="仿宋" w:cs="宋体"/>
          <w:color w:val="000000" w:themeColor="text1"/>
          <w:kern w:val="0"/>
          <w:szCs w:val="21"/>
          <w:lang w:bidi="ar"/>
        </w:rPr>
      </w:pPr>
    </w:p>
    <w:p w:rsidR="0011657C" w:rsidRPr="00F01A17" w:rsidRDefault="0011657C">
      <w:pPr>
        <w:widowControl/>
        <w:jc w:val="left"/>
        <w:rPr>
          <w:rFonts w:ascii="仿宋" w:eastAsia="仿宋" w:hAnsi="仿宋"/>
          <w:color w:val="000000" w:themeColor="text1"/>
          <w:szCs w:val="21"/>
        </w:rPr>
      </w:pPr>
      <w:r w:rsidRPr="00F01A17">
        <w:rPr>
          <w:rFonts w:ascii="仿宋" w:eastAsia="仿宋" w:hAnsi="仿宋"/>
          <w:color w:val="000000" w:themeColor="text1"/>
          <w:szCs w:val="21"/>
        </w:rPr>
        <w:br w:type="page"/>
      </w:r>
    </w:p>
    <w:p w:rsidR="0011657C" w:rsidRPr="00F01A17" w:rsidRDefault="0011657C" w:rsidP="0011657C">
      <w:pPr>
        <w:widowControl/>
        <w:jc w:val="left"/>
        <w:rPr>
          <w:rFonts w:ascii="仿宋" w:eastAsia="仿宋" w:hAnsi="仿宋"/>
          <w:color w:val="000000" w:themeColor="text1"/>
          <w:szCs w:val="21"/>
        </w:rPr>
      </w:pP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645"/>
        <w:gridCol w:w="183"/>
        <w:gridCol w:w="1701"/>
        <w:gridCol w:w="992"/>
        <w:gridCol w:w="945"/>
        <w:gridCol w:w="7"/>
        <w:gridCol w:w="893"/>
        <w:gridCol w:w="7"/>
      </w:tblGrid>
      <w:tr w:rsidR="00F01A17" w:rsidRPr="00F01A17" w:rsidTr="0011657C">
        <w:trPr>
          <w:trHeight w:val="383"/>
          <w:jc w:val="center"/>
        </w:trPr>
        <w:tc>
          <w:tcPr>
            <w:tcW w:w="9502" w:type="dxa"/>
            <w:gridSpan w:val="9"/>
            <w:shd w:val="clear" w:color="auto" w:fill="FFFFFF"/>
          </w:tcPr>
          <w:p w:rsidR="0011657C" w:rsidRPr="00F01A17" w:rsidRDefault="0011657C" w:rsidP="0011657C">
            <w:pPr>
              <w:jc w:val="center"/>
              <w:rPr>
                <w:rFonts w:ascii="仿宋" w:eastAsia="仿宋" w:hAnsi="仿宋"/>
                <w:b/>
                <w:bCs/>
                <w:color w:val="000000" w:themeColor="text1"/>
                <w:szCs w:val="21"/>
              </w:rPr>
            </w:pPr>
            <w:r w:rsidRPr="00F01A17">
              <w:rPr>
                <w:rFonts w:ascii="仿宋" w:eastAsia="仿宋" w:hAnsi="仿宋" w:hint="eastAsia"/>
                <w:color w:val="000000" w:themeColor="text1"/>
                <w:sz w:val="30"/>
                <w:szCs w:val="30"/>
              </w:rPr>
              <w:t>智能机器人项目（A类 高中组）评分表</w:t>
            </w:r>
          </w:p>
        </w:tc>
      </w:tr>
      <w:tr w:rsidR="00F01A17" w:rsidRPr="00F01A17" w:rsidTr="0011657C">
        <w:trPr>
          <w:trHeight w:val="383"/>
          <w:jc w:val="center"/>
        </w:trPr>
        <w:tc>
          <w:tcPr>
            <w:tcW w:w="1129" w:type="dxa"/>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编号</w:t>
            </w:r>
          </w:p>
        </w:tc>
        <w:tc>
          <w:tcPr>
            <w:tcW w:w="3645" w:type="dxa"/>
            <w:shd w:val="clear" w:color="auto" w:fill="FFFFFF"/>
          </w:tcPr>
          <w:p w:rsidR="0011657C" w:rsidRPr="00F01A17" w:rsidRDefault="0011657C" w:rsidP="0011657C">
            <w:pPr>
              <w:jc w:val="center"/>
              <w:rPr>
                <w:rFonts w:ascii="仿宋" w:eastAsia="仿宋" w:hAnsi="仿宋" w:cs="微软雅黑"/>
                <w:bCs/>
                <w:color w:val="000000" w:themeColor="text1"/>
                <w:kern w:val="0"/>
                <w:szCs w:val="21"/>
              </w:rPr>
            </w:pPr>
          </w:p>
        </w:tc>
        <w:tc>
          <w:tcPr>
            <w:tcW w:w="1884" w:type="dxa"/>
            <w:gridSpan w:val="2"/>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参赛单位</w:t>
            </w:r>
          </w:p>
        </w:tc>
        <w:tc>
          <w:tcPr>
            <w:tcW w:w="2844" w:type="dxa"/>
            <w:gridSpan w:val="5"/>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szCs w:val="21"/>
              </w:rPr>
            </w:pPr>
          </w:p>
        </w:tc>
      </w:tr>
      <w:tr w:rsidR="00F01A17" w:rsidRPr="00F01A17" w:rsidTr="0011657C">
        <w:trPr>
          <w:trHeight w:val="383"/>
          <w:jc w:val="center"/>
        </w:trPr>
        <w:tc>
          <w:tcPr>
            <w:tcW w:w="1129" w:type="dxa"/>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参赛队员</w:t>
            </w:r>
          </w:p>
        </w:tc>
        <w:tc>
          <w:tcPr>
            <w:tcW w:w="3645" w:type="dxa"/>
            <w:shd w:val="clear" w:color="auto" w:fill="FFFFFF"/>
          </w:tcPr>
          <w:p w:rsidR="0011657C" w:rsidRPr="00F01A17" w:rsidRDefault="0011657C" w:rsidP="0011657C">
            <w:pPr>
              <w:jc w:val="center"/>
              <w:rPr>
                <w:rFonts w:ascii="仿宋" w:eastAsia="仿宋" w:hAnsi="仿宋" w:cs="微软雅黑"/>
                <w:bCs/>
                <w:color w:val="000000" w:themeColor="text1"/>
                <w:kern w:val="0"/>
                <w:szCs w:val="21"/>
              </w:rPr>
            </w:pPr>
          </w:p>
        </w:tc>
        <w:tc>
          <w:tcPr>
            <w:tcW w:w="4728" w:type="dxa"/>
            <w:gridSpan w:val="7"/>
            <w:shd w:val="clear" w:color="auto" w:fill="FFFFFF"/>
          </w:tcPr>
          <w:p w:rsidR="0011657C" w:rsidRPr="00F01A17" w:rsidRDefault="0011657C" w:rsidP="0011657C">
            <w:pPr>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383"/>
          <w:jc w:val="center"/>
        </w:trPr>
        <w:tc>
          <w:tcPr>
            <w:tcW w:w="1129" w:type="dxa"/>
            <w:shd w:val="clear" w:color="auto" w:fill="FFFFFF"/>
          </w:tcPr>
          <w:p w:rsidR="0011657C" w:rsidRPr="00F01A17" w:rsidRDefault="0011657C" w:rsidP="0011657C">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任务</w:t>
            </w:r>
          </w:p>
        </w:tc>
        <w:tc>
          <w:tcPr>
            <w:tcW w:w="5529" w:type="dxa"/>
            <w:gridSpan w:val="3"/>
            <w:shd w:val="clear" w:color="auto" w:fill="FFFFFF"/>
          </w:tcPr>
          <w:p w:rsidR="0011657C" w:rsidRPr="00F01A17" w:rsidRDefault="0011657C" w:rsidP="0011657C">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任务描述</w:t>
            </w:r>
          </w:p>
        </w:tc>
        <w:tc>
          <w:tcPr>
            <w:tcW w:w="992" w:type="dxa"/>
            <w:shd w:val="clear" w:color="auto" w:fill="FFFFFF"/>
          </w:tcPr>
          <w:p w:rsidR="0011657C" w:rsidRPr="00F01A17" w:rsidRDefault="0011657C" w:rsidP="0011657C">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分值</w:t>
            </w:r>
          </w:p>
        </w:tc>
        <w:tc>
          <w:tcPr>
            <w:tcW w:w="945" w:type="dxa"/>
            <w:shd w:val="clear" w:color="auto" w:fill="FFFFFF"/>
          </w:tcPr>
          <w:p w:rsidR="0011657C" w:rsidRPr="00F01A17" w:rsidRDefault="0011657C" w:rsidP="0011657C">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第一轮</w:t>
            </w:r>
          </w:p>
        </w:tc>
        <w:tc>
          <w:tcPr>
            <w:tcW w:w="900" w:type="dxa"/>
            <w:gridSpan w:val="2"/>
            <w:shd w:val="clear" w:color="auto" w:fill="FFFFFF"/>
          </w:tcPr>
          <w:p w:rsidR="0011657C" w:rsidRPr="00F01A17" w:rsidRDefault="0011657C" w:rsidP="0011657C">
            <w:pPr>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第二轮</w:t>
            </w:r>
          </w:p>
        </w:tc>
      </w:tr>
      <w:tr w:rsidR="00F01A17" w:rsidRPr="00F01A17" w:rsidTr="0011657C">
        <w:trPr>
          <w:gridAfter w:val="1"/>
          <w:wAfter w:w="7" w:type="dxa"/>
          <w:trHeight w:val="232"/>
          <w:jc w:val="center"/>
        </w:trPr>
        <w:tc>
          <w:tcPr>
            <w:tcW w:w="1129" w:type="dxa"/>
            <w:vMerge w:val="restart"/>
            <w:shd w:val="clear" w:color="auto" w:fill="FFFFFF"/>
            <w:vAlign w:val="center"/>
          </w:tcPr>
          <w:p w:rsidR="006551E6" w:rsidRPr="00F01A17" w:rsidRDefault="006551E6"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基础任务</w:t>
            </w:r>
          </w:p>
        </w:tc>
        <w:tc>
          <w:tcPr>
            <w:tcW w:w="5529" w:type="dxa"/>
            <w:gridSpan w:val="3"/>
            <w:shd w:val="clear" w:color="auto" w:fill="FFFFFF"/>
            <w:vAlign w:val="center"/>
          </w:tcPr>
          <w:p w:rsidR="006551E6" w:rsidRPr="00F01A17" w:rsidRDefault="006551E6" w:rsidP="00F73A92">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w:t>
            </w:r>
            <w:r w:rsidR="003918BF" w:rsidRPr="00F01A17">
              <w:rPr>
                <w:rFonts w:ascii="仿宋" w:eastAsia="仿宋" w:hAnsi="仿宋" w:hint="eastAsia"/>
                <w:color w:val="000000" w:themeColor="text1"/>
                <w:sz w:val="18"/>
                <w:szCs w:val="18"/>
              </w:rPr>
              <w:t>从出发区到达第二级台阶上</w:t>
            </w:r>
          </w:p>
        </w:tc>
        <w:tc>
          <w:tcPr>
            <w:tcW w:w="992" w:type="dxa"/>
            <w:shd w:val="clear" w:color="auto" w:fill="FFFFFF"/>
          </w:tcPr>
          <w:p w:rsidR="006551E6" w:rsidRPr="00F01A17" w:rsidRDefault="003918BF"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20</w:t>
            </w:r>
            <w:r w:rsidR="006551E6" w:rsidRPr="00F01A17">
              <w:rPr>
                <w:rFonts w:ascii="仿宋" w:eastAsia="仿宋" w:hAnsi="仿宋" w:cs="微软雅黑" w:hint="eastAsia"/>
                <w:bCs/>
                <w:color w:val="000000" w:themeColor="text1"/>
                <w:kern w:val="0"/>
                <w:szCs w:val="21"/>
              </w:rPr>
              <w:t>分/块</w:t>
            </w:r>
          </w:p>
        </w:tc>
        <w:tc>
          <w:tcPr>
            <w:tcW w:w="945" w:type="dxa"/>
            <w:shd w:val="clear" w:color="auto" w:fill="FFFFFF"/>
          </w:tcPr>
          <w:p w:rsidR="006551E6" w:rsidRPr="00F01A17" w:rsidRDefault="006551E6"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6551E6" w:rsidRPr="00F01A17" w:rsidRDefault="006551E6"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231"/>
          <w:jc w:val="center"/>
        </w:trPr>
        <w:tc>
          <w:tcPr>
            <w:tcW w:w="1129" w:type="dxa"/>
            <w:vMerge/>
            <w:shd w:val="clear" w:color="auto" w:fill="FFFFFF"/>
            <w:vAlign w:val="center"/>
          </w:tcPr>
          <w:p w:rsidR="006551E6" w:rsidRPr="00F01A17" w:rsidRDefault="006551E6" w:rsidP="0011657C">
            <w:pPr>
              <w:spacing w:line="312" w:lineRule="auto"/>
              <w:jc w:val="center"/>
              <w:rPr>
                <w:rFonts w:ascii="仿宋" w:eastAsia="仿宋" w:hAnsi="仿宋" w:cs="微软雅黑"/>
                <w:bCs/>
                <w:color w:val="000000" w:themeColor="text1"/>
                <w:szCs w:val="21"/>
              </w:rPr>
            </w:pPr>
          </w:p>
        </w:tc>
        <w:tc>
          <w:tcPr>
            <w:tcW w:w="5529" w:type="dxa"/>
            <w:gridSpan w:val="3"/>
            <w:shd w:val="clear" w:color="auto" w:fill="FFFFFF"/>
            <w:vAlign w:val="center"/>
          </w:tcPr>
          <w:p w:rsidR="006551E6" w:rsidRPr="00F01A17" w:rsidRDefault="0063533F" w:rsidP="00F73A92">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机器人从出发区携带桥面</w:t>
            </w:r>
            <w:r w:rsidR="007F34ED" w:rsidRPr="00F01A17">
              <w:rPr>
                <w:rFonts w:ascii="仿宋" w:eastAsia="仿宋" w:hAnsi="仿宋" w:hint="eastAsia"/>
                <w:color w:val="000000" w:themeColor="text1"/>
                <w:sz w:val="18"/>
                <w:szCs w:val="18"/>
              </w:rPr>
              <w:t>到达第二级台阶上</w:t>
            </w:r>
          </w:p>
        </w:tc>
        <w:tc>
          <w:tcPr>
            <w:tcW w:w="992" w:type="dxa"/>
            <w:shd w:val="clear" w:color="auto" w:fill="FFFFFF"/>
          </w:tcPr>
          <w:p w:rsidR="006551E6" w:rsidRPr="00F01A17" w:rsidRDefault="00780F3C"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5</w:t>
            </w:r>
            <w:r w:rsidR="006551E6" w:rsidRPr="00F01A17">
              <w:rPr>
                <w:rFonts w:ascii="仿宋" w:eastAsia="仿宋" w:hAnsi="仿宋" w:cs="微软雅黑" w:hint="eastAsia"/>
                <w:bCs/>
                <w:color w:val="000000" w:themeColor="text1"/>
                <w:kern w:val="0"/>
                <w:szCs w:val="21"/>
              </w:rPr>
              <w:t>分/块</w:t>
            </w:r>
          </w:p>
        </w:tc>
        <w:tc>
          <w:tcPr>
            <w:tcW w:w="945" w:type="dxa"/>
            <w:shd w:val="clear" w:color="auto" w:fill="FFFFFF"/>
          </w:tcPr>
          <w:p w:rsidR="006551E6" w:rsidRPr="00F01A17" w:rsidRDefault="006551E6"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6551E6" w:rsidRPr="00F01A17" w:rsidRDefault="006551E6"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231"/>
          <w:jc w:val="center"/>
        </w:trPr>
        <w:tc>
          <w:tcPr>
            <w:tcW w:w="1129" w:type="dxa"/>
            <w:vMerge/>
            <w:shd w:val="clear" w:color="auto" w:fill="FFFFFF"/>
            <w:vAlign w:val="center"/>
          </w:tcPr>
          <w:p w:rsidR="00780F3C" w:rsidRPr="00F01A17" w:rsidRDefault="00780F3C" w:rsidP="0011657C">
            <w:pPr>
              <w:spacing w:line="312" w:lineRule="auto"/>
              <w:jc w:val="center"/>
              <w:rPr>
                <w:rFonts w:ascii="仿宋" w:eastAsia="仿宋" w:hAnsi="仿宋" w:cs="微软雅黑"/>
                <w:bCs/>
                <w:color w:val="000000" w:themeColor="text1"/>
                <w:szCs w:val="21"/>
              </w:rPr>
            </w:pPr>
          </w:p>
        </w:tc>
        <w:tc>
          <w:tcPr>
            <w:tcW w:w="5529" w:type="dxa"/>
            <w:gridSpan w:val="3"/>
            <w:shd w:val="clear" w:color="auto" w:fill="FFFFFF"/>
            <w:vAlign w:val="center"/>
          </w:tcPr>
          <w:p w:rsidR="00780F3C" w:rsidRPr="00F01A17" w:rsidRDefault="00780F3C" w:rsidP="00F73A92">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机器人从出发区到达第二级台阶上后从桥面存放区自动抓取桥面搬运出桥面存放区</w:t>
            </w:r>
          </w:p>
        </w:tc>
        <w:tc>
          <w:tcPr>
            <w:tcW w:w="992" w:type="dxa"/>
            <w:shd w:val="clear" w:color="auto" w:fill="FFFFFF"/>
          </w:tcPr>
          <w:p w:rsidR="00780F3C" w:rsidRPr="00F01A17" w:rsidRDefault="00780F3C"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25分/块</w:t>
            </w:r>
          </w:p>
        </w:tc>
        <w:tc>
          <w:tcPr>
            <w:tcW w:w="945" w:type="dxa"/>
            <w:shd w:val="clear" w:color="auto" w:fill="FFFFFF"/>
          </w:tcPr>
          <w:p w:rsidR="00780F3C" w:rsidRPr="00F01A17" w:rsidRDefault="00780F3C"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780F3C" w:rsidRPr="00F01A17" w:rsidRDefault="00780F3C"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231"/>
          <w:jc w:val="center"/>
        </w:trPr>
        <w:tc>
          <w:tcPr>
            <w:tcW w:w="1129" w:type="dxa"/>
            <w:vMerge/>
            <w:shd w:val="clear" w:color="auto" w:fill="FFFFFF"/>
            <w:vAlign w:val="center"/>
          </w:tcPr>
          <w:p w:rsidR="006551E6" w:rsidRPr="00F01A17" w:rsidRDefault="006551E6" w:rsidP="006551E6">
            <w:pPr>
              <w:spacing w:line="312" w:lineRule="auto"/>
              <w:jc w:val="center"/>
              <w:rPr>
                <w:rFonts w:ascii="仿宋" w:eastAsia="仿宋" w:hAnsi="仿宋" w:cs="微软雅黑"/>
                <w:bCs/>
                <w:color w:val="000000" w:themeColor="text1"/>
                <w:szCs w:val="21"/>
              </w:rPr>
            </w:pPr>
          </w:p>
        </w:tc>
        <w:tc>
          <w:tcPr>
            <w:tcW w:w="5529" w:type="dxa"/>
            <w:gridSpan w:val="3"/>
            <w:shd w:val="clear" w:color="auto" w:fill="FFFFFF"/>
            <w:vAlign w:val="center"/>
          </w:tcPr>
          <w:p w:rsidR="006551E6" w:rsidRPr="00F01A17" w:rsidRDefault="006551E6" w:rsidP="006551E6">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机器人搬运桥面离开完全越过任务中线，得2</w:t>
            </w:r>
            <w:r w:rsidRPr="00F01A17">
              <w:rPr>
                <w:rFonts w:ascii="仿宋" w:eastAsia="仿宋" w:hAnsi="仿宋"/>
                <w:color w:val="000000" w:themeColor="text1"/>
                <w:sz w:val="18"/>
                <w:szCs w:val="18"/>
              </w:rPr>
              <w:t>0</w:t>
            </w:r>
            <w:r w:rsidRPr="00F01A17">
              <w:rPr>
                <w:rFonts w:ascii="仿宋" w:eastAsia="仿宋" w:hAnsi="仿宋" w:hint="eastAsia"/>
                <w:color w:val="000000" w:themeColor="text1"/>
                <w:sz w:val="18"/>
                <w:szCs w:val="18"/>
              </w:rPr>
              <w:t>分</w:t>
            </w:r>
          </w:p>
        </w:tc>
        <w:tc>
          <w:tcPr>
            <w:tcW w:w="992" w:type="dxa"/>
            <w:shd w:val="clear" w:color="auto" w:fill="FFFFFF"/>
          </w:tcPr>
          <w:p w:rsidR="006551E6" w:rsidRPr="00F01A17" w:rsidRDefault="006551E6" w:rsidP="006551E6">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bCs/>
                <w:color w:val="000000" w:themeColor="text1"/>
                <w:kern w:val="0"/>
                <w:szCs w:val="21"/>
              </w:rPr>
              <w:t>20</w:t>
            </w:r>
            <w:r w:rsidRPr="00F01A17">
              <w:rPr>
                <w:rFonts w:ascii="仿宋" w:eastAsia="仿宋" w:hAnsi="仿宋" w:cs="微软雅黑" w:hint="eastAsia"/>
                <w:bCs/>
                <w:color w:val="000000" w:themeColor="text1"/>
                <w:kern w:val="0"/>
                <w:szCs w:val="21"/>
              </w:rPr>
              <w:t>分/块</w:t>
            </w:r>
          </w:p>
        </w:tc>
        <w:tc>
          <w:tcPr>
            <w:tcW w:w="945" w:type="dxa"/>
            <w:shd w:val="clear" w:color="auto" w:fill="FFFFFF"/>
          </w:tcPr>
          <w:p w:rsidR="006551E6" w:rsidRPr="00F01A17" w:rsidRDefault="006551E6" w:rsidP="006551E6">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6551E6" w:rsidRPr="00F01A17" w:rsidRDefault="006551E6" w:rsidP="006551E6">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231"/>
          <w:jc w:val="center"/>
        </w:trPr>
        <w:tc>
          <w:tcPr>
            <w:tcW w:w="1129" w:type="dxa"/>
            <w:vMerge/>
            <w:shd w:val="clear" w:color="auto" w:fill="FFFFFF"/>
            <w:vAlign w:val="center"/>
          </w:tcPr>
          <w:p w:rsidR="006551E6" w:rsidRPr="00F01A17" w:rsidRDefault="006551E6" w:rsidP="006551E6">
            <w:pPr>
              <w:spacing w:line="312" w:lineRule="auto"/>
              <w:jc w:val="center"/>
              <w:rPr>
                <w:rFonts w:ascii="仿宋" w:eastAsia="仿宋" w:hAnsi="仿宋" w:cs="微软雅黑"/>
                <w:bCs/>
                <w:color w:val="000000" w:themeColor="text1"/>
                <w:szCs w:val="21"/>
              </w:rPr>
            </w:pPr>
          </w:p>
        </w:tc>
        <w:tc>
          <w:tcPr>
            <w:tcW w:w="5529" w:type="dxa"/>
            <w:gridSpan w:val="3"/>
            <w:shd w:val="clear" w:color="auto" w:fill="FFFFFF"/>
            <w:vAlign w:val="center"/>
          </w:tcPr>
          <w:p w:rsidR="006551E6" w:rsidRPr="00F01A17" w:rsidRDefault="00F23F0C" w:rsidP="00F23F0C">
            <w:pPr>
              <w:spacing w:line="312" w:lineRule="auto"/>
              <w:jc w:val="left"/>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机器人将桥面铺设在A、B、C、D、E、5个相邻的桥墩上，比赛结束前</w:t>
            </w:r>
            <w:proofErr w:type="gramStart"/>
            <w:r w:rsidRPr="00F01A17">
              <w:rPr>
                <w:rFonts w:ascii="仿宋" w:eastAsia="仿宋" w:hAnsi="仿宋" w:hint="eastAsia"/>
                <w:color w:val="000000" w:themeColor="text1"/>
                <w:sz w:val="18"/>
                <w:szCs w:val="18"/>
              </w:rPr>
              <w:t>不</w:t>
            </w:r>
            <w:proofErr w:type="gramEnd"/>
            <w:r w:rsidRPr="00F01A17">
              <w:rPr>
                <w:rFonts w:ascii="仿宋" w:eastAsia="仿宋" w:hAnsi="仿宋" w:hint="eastAsia"/>
                <w:color w:val="000000" w:themeColor="text1"/>
                <w:sz w:val="18"/>
                <w:szCs w:val="18"/>
              </w:rPr>
              <w:t>掉落</w:t>
            </w:r>
          </w:p>
        </w:tc>
        <w:tc>
          <w:tcPr>
            <w:tcW w:w="992" w:type="dxa"/>
            <w:shd w:val="clear" w:color="auto" w:fill="FFFFFF"/>
          </w:tcPr>
          <w:p w:rsidR="006551E6" w:rsidRPr="00F01A17" w:rsidRDefault="006551E6" w:rsidP="006551E6">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bCs/>
                <w:color w:val="000000" w:themeColor="text1"/>
                <w:kern w:val="0"/>
                <w:szCs w:val="21"/>
              </w:rPr>
              <w:t>50</w:t>
            </w:r>
            <w:r w:rsidRPr="00F01A17">
              <w:rPr>
                <w:rFonts w:ascii="仿宋" w:eastAsia="仿宋" w:hAnsi="仿宋" w:cs="微软雅黑" w:hint="eastAsia"/>
                <w:bCs/>
                <w:color w:val="000000" w:themeColor="text1"/>
                <w:kern w:val="0"/>
                <w:szCs w:val="21"/>
              </w:rPr>
              <w:t>分/块</w:t>
            </w:r>
          </w:p>
        </w:tc>
        <w:tc>
          <w:tcPr>
            <w:tcW w:w="945" w:type="dxa"/>
            <w:shd w:val="clear" w:color="auto" w:fill="FFFFFF"/>
          </w:tcPr>
          <w:p w:rsidR="006551E6" w:rsidRPr="00F01A17" w:rsidRDefault="006551E6" w:rsidP="006551E6">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6551E6" w:rsidRPr="00F01A17" w:rsidRDefault="006551E6" w:rsidP="006551E6">
            <w:pPr>
              <w:spacing w:line="312" w:lineRule="auto"/>
              <w:jc w:val="center"/>
              <w:rPr>
                <w:rFonts w:ascii="仿宋" w:eastAsia="仿宋" w:hAnsi="仿宋" w:cs="微软雅黑"/>
                <w:bCs/>
                <w:color w:val="000000" w:themeColor="text1"/>
                <w:kern w:val="0"/>
                <w:szCs w:val="21"/>
              </w:rPr>
            </w:pPr>
          </w:p>
        </w:tc>
      </w:tr>
      <w:tr w:rsidR="00F01A17" w:rsidRPr="00F01A17" w:rsidTr="006D40A4">
        <w:trPr>
          <w:gridAfter w:val="1"/>
          <w:wAfter w:w="7" w:type="dxa"/>
          <w:trHeight w:val="1141"/>
          <w:jc w:val="center"/>
        </w:trPr>
        <w:tc>
          <w:tcPr>
            <w:tcW w:w="1129" w:type="dxa"/>
            <w:shd w:val="clear" w:color="auto" w:fill="FFFFFF"/>
            <w:vAlign w:val="center"/>
          </w:tcPr>
          <w:p w:rsidR="006D40A4" w:rsidRPr="00F01A17" w:rsidRDefault="006D40A4" w:rsidP="006551E6">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挑战任务</w:t>
            </w:r>
          </w:p>
        </w:tc>
        <w:tc>
          <w:tcPr>
            <w:tcW w:w="5529" w:type="dxa"/>
            <w:gridSpan w:val="3"/>
            <w:shd w:val="clear" w:color="auto" w:fill="FFFFFF"/>
            <w:vAlign w:val="center"/>
          </w:tcPr>
          <w:p w:rsidR="006D40A4" w:rsidRPr="00F01A17" w:rsidRDefault="006D40A4" w:rsidP="006551E6">
            <w:pPr>
              <w:spacing w:line="312" w:lineRule="auto"/>
              <w:jc w:val="left"/>
              <w:rPr>
                <w:rFonts w:ascii="仿宋" w:eastAsia="仿宋" w:hAnsi="仿宋"/>
                <w:color w:val="000000" w:themeColor="text1"/>
                <w:sz w:val="18"/>
                <w:szCs w:val="18"/>
              </w:rPr>
            </w:pPr>
          </w:p>
        </w:tc>
        <w:tc>
          <w:tcPr>
            <w:tcW w:w="992" w:type="dxa"/>
            <w:shd w:val="clear" w:color="auto" w:fill="FFFFFF"/>
          </w:tcPr>
          <w:p w:rsidR="006D40A4" w:rsidRPr="00F01A17" w:rsidRDefault="006D40A4" w:rsidP="006551E6">
            <w:pPr>
              <w:spacing w:line="312" w:lineRule="auto"/>
              <w:jc w:val="center"/>
              <w:rPr>
                <w:rFonts w:ascii="仿宋" w:eastAsia="仿宋" w:hAnsi="仿宋" w:cs="微软雅黑"/>
                <w:bCs/>
                <w:color w:val="000000" w:themeColor="text1"/>
                <w:kern w:val="0"/>
                <w:szCs w:val="21"/>
              </w:rPr>
            </w:pPr>
          </w:p>
          <w:p w:rsidR="006D40A4" w:rsidRPr="00F01A17" w:rsidRDefault="006D40A4" w:rsidP="006551E6">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kern w:val="0"/>
                <w:szCs w:val="21"/>
              </w:rPr>
              <w:t>100分</w:t>
            </w:r>
          </w:p>
        </w:tc>
        <w:tc>
          <w:tcPr>
            <w:tcW w:w="945" w:type="dxa"/>
            <w:shd w:val="clear" w:color="auto" w:fill="FFFFFF"/>
          </w:tcPr>
          <w:p w:rsidR="006D40A4" w:rsidRPr="00F01A17" w:rsidRDefault="006D40A4" w:rsidP="006551E6">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6D40A4" w:rsidRPr="00F01A17" w:rsidRDefault="006D40A4" w:rsidP="006551E6">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506"/>
          <w:jc w:val="center"/>
        </w:trPr>
        <w:tc>
          <w:tcPr>
            <w:tcW w:w="1129" w:type="dxa"/>
            <w:shd w:val="clear" w:color="auto" w:fill="FFFFFF"/>
            <w:vAlign w:val="center"/>
          </w:tcPr>
          <w:p w:rsidR="0011657C" w:rsidRPr="00F01A17" w:rsidRDefault="0011657C" w:rsidP="0011657C">
            <w:pPr>
              <w:spacing w:line="360"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时间奖励</w:t>
            </w:r>
          </w:p>
        </w:tc>
        <w:tc>
          <w:tcPr>
            <w:tcW w:w="5529" w:type="dxa"/>
            <w:gridSpan w:val="3"/>
            <w:shd w:val="clear" w:color="auto" w:fill="FFFFFF"/>
            <w:vAlign w:val="center"/>
          </w:tcPr>
          <w:p w:rsidR="0011657C" w:rsidRPr="00F01A17" w:rsidRDefault="0011657C" w:rsidP="0011657C">
            <w:pPr>
              <w:spacing w:line="312" w:lineRule="auto"/>
              <w:jc w:val="center"/>
              <w:rPr>
                <w:rFonts w:ascii="仿宋" w:eastAsia="仿宋" w:hAnsi="仿宋" w:cs="宋体"/>
                <w:color w:val="000000" w:themeColor="text1"/>
                <w:kern w:val="0"/>
                <w:sz w:val="18"/>
                <w:szCs w:val="18"/>
                <w:lang w:bidi="ar"/>
              </w:rPr>
            </w:pPr>
            <w:r w:rsidRPr="00F01A17">
              <w:rPr>
                <w:rFonts w:ascii="仿宋" w:eastAsia="仿宋" w:hAnsi="仿宋" w:cs="宋体" w:hint="eastAsia"/>
                <w:color w:val="000000" w:themeColor="text1"/>
                <w:kern w:val="0"/>
                <w:sz w:val="18"/>
                <w:szCs w:val="18"/>
                <w:lang w:bidi="ar"/>
              </w:rPr>
              <w:t>机器人在规定时间内完成所有规定的任务，每提前1秒钟奖励1分</w:t>
            </w:r>
          </w:p>
          <w:p w:rsidR="0011657C" w:rsidRPr="00F01A17" w:rsidRDefault="0011657C" w:rsidP="0011657C">
            <w:pPr>
              <w:spacing w:line="312" w:lineRule="auto"/>
              <w:jc w:val="center"/>
              <w:rPr>
                <w:rFonts w:ascii="仿宋" w:eastAsia="仿宋" w:hAnsi="仿宋"/>
                <w:color w:val="000000" w:themeColor="text1"/>
                <w:sz w:val="18"/>
                <w:szCs w:val="18"/>
              </w:rPr>
            </w:pPr>
            <w:r w:rsidRPr="00F01A17">
              <w:rPr>
                <w:rFonts w:ascii="仿宋" w:eastAsia="仿宋" w:hAnsi="仿宋" w:hint="eastAsia"/>
                <w:color w:val="000000" w:themeColor="text1"/>
                <w:sz w:val="18"/>
                <w:szCs w:val="18"/>
              </w:rPr>
              <w:t>时间奖励分：</w:t>
            </w:r>
            <w:r w:rsidRPr="00F01A17">
              <w:rPr>
                <w:rFonts w:ascii="仿宋" w:eastAsia="仿宋" w:hAnsi="仿宋"/>
                <w:color w:val="000000" w:themeColor="text1"/>
                <w:sz w:val="18"/>
                <w:szCs w:val="18"/>
              </w:rPr>
              <w:t>180-</w:t>
            </w:r>
            <w:r w:rsidRPr="00F01A17">
              <w:rPr>
                <w:rFonts w:ascii="仿宋" w:eastAsia="仿宋" w:hAnsi="仿宋" w:hint="eastAsia"/>
                <w:color w:val="000000" w:themeColor="text1"/>
                <w:sz w:val="18"/>
                <w:szCs w:val="18"/>
              </w:rPr>
              <w:t>完成任务时间（秒）*</w:t>
            </w:r>
            <w:r w:rsidRPr="00F01A17">
              <w:rPr>
                <w:rFonts w:ascii="仿宋" w:eastAsia="仿宋" w:hAnsi="仿宋"/>
                <w:color w:val="000000" w:themeColor="text1"/>
                <w:sz w:val="18"/>
                <w:szCs w:val="18"/>
              </w:rPr>
              <w:t>1</w:t>
            </w:r>
          </w:p>
        </w:tc>
        <w:tc>
          <w:tcPr>
            <w:tcW w:w="992" w:type="dxa"/>
            <w:shd w:val="clear" w:color="auto" w:fill="FFFFFF"/>
          </w:tcPr>
          <w:p w:rsidR="0011657C" w:rsidRPr="00F01A17" w:rsidRDefault="0011657C" w:rsidP="0011657C">
            <w:pPr>
              <w:spacing w:line="600" w:lineRule="auto"/>
              <w:jc w:val="center"/>
              <w:rPr>
                <w:rFonts w:ascii="仿宋" w:eastAsia="仿宋" w:hAnsi="仿宋" w:cs="微软雅黑"/>
                <w:bCs/>
                <w:color w:val="000000" w:themeColor="text1"/>
                <w:kern w:val="0"/>
                <w:szCs w:val="21"/>
              </w:rPr>
            </w:pPr>
          </w:p>
        </w:tc>
        <w:tc>
          <w:tcPr>
            <w:tcW w:w="945" w:type="dxa"/>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trHeight w:val="325"/>
          <w:jc w:val="center"/>
        </w:trPr>
        <w:tc>
          <w:tcPr>
            <w:tcW w:w="1129" w:type="dxa"/>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单轮得分</w:t>
            </w:r>
          </w:p>
        </w:tc>
        <w:tc>
          <w:tcPr>
            <w:tcW w:w="6521" w:type="dxa"/>
            <w:gridSpan w:val="4"/>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c>
          <w:tcPr>
            <w:tcW w:w="952" w:type="dxa"/>
            <w:gridSpan w:val="2"/>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trHeight w:val="325"/>
          <w:jc w:val="center"/>
        </w:trPr>
        <w:tc>
          <w:tcPr>
            <w:tcW w:w="1129" w:type="dxa"/>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单轮用时</w:t>
            </w:r>
          </w:p>
        </w:tc>
        <w:tc>
          <w:tcPr>
            <w:tcW w:w="6521" w:type="dxa"/>
            <w:gridSpan w:val="4"/>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c>
          <w:tcPr>
            <w:tcW w:w="952" w:type="dxa"/>
            <w:gridSpan w:val="2"/>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c>
          <w:tcPr>
            <w:tcW w:w="900" w:type="dxa"/>
            <w:gridSpan w:val="2"/>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trHeight w:val="325"/>
          <w:jc w:val="center"/>
        </w:trPr>
        <w:tc>
          <w:tcPr>
            <w:tcW w:w="1129" w:type="dxa"/>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总分</w:t>
            </w:r>
          </w:p>
        </w:tc>
        <w:tc>
          <w:tcPr>
            <w:tcW w:w="8373" w:type="dxa"/>
            <w:gridSpan w:val="8"/>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trHeight w:val="325"/>
          <w:jc w:val="center"/>
        </w:trPr>
        <w:tc>
          <w:tcPr>
            <w:tcW w:w="9502" w:type="dxa"/>
            <w:gridSpan w:val="9"/>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szCs w:val="21"/>
              </w:rPr>
              <w:t>得分确认</w:t>
            </w:r>
          </w:p>
        </w:tc>
      </w:tr>
      <w:tr w:rsidR="00F01A17" w:rsidRPr="00F01A17" w:rsidTr="0011657C">
        <w:trPr>
          <w:trHeight w:val="325"/>
          <w:jc w:val="center"/>
        </w:trPr>
        <w:tc>
          <w:tcPr>
            <w:tcW w:w="9502" w:type="dxa"/>
            <w:gridSpan w:val="9"/>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本人已确认以上比赛得分记录结果，真实有效，无任何异议。</w:t>
            </w:r>
          </w:p>
        </w:tc>
      </w:tr>
      <w:tr w:rsidR="00F01A17" w:rsidRPr="00F01A17" w:rsidTr="0011657C">
        <w:trPr>
          <w:gridAfter w:val="1"/>
          <w:wAfter w:w="7" w:type="dxa"/>
          <w:trHeight w:val="540"/>
          <w:jc w:val="center"/>
        </w:trPr>
        <w:tc>
          <w:tcPr>
            <w:tcW w:w="1129" w:type="dxa"/>
            <w:shd w:val="clear" w:color="auto" w:fill="FFFFFF"/>
          </w:tcPr>
          <w:p w:rsidR="0011657C" w:rsidRPr="00F01A17" w:rsidRDefault="0011657C" w:rsidP="0011657C">
            <w:pPr>
              <w:spacing w:line="312" w:lineRule="auto"/>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参赛队员</w:t>
            </w:r>
          </w:p>
        </w:tc>
        <w:tc>
          <w:tcPr>
            <w:tcW w:w="3828" w:type="dxa"/>
            <w:gridSpan w:val="2"/>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c>
          <w:tcPr>
            <w:tcW w:w="1701" w:type="dxa"/>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szCs w:val="21"/>
              </w:rPr>
              <w:t>裁判员</w:t>
            </w:r>
          </w:p>
        </w:tc>
        <w:tc>
          <w:tcPr>
            <w:tcW w:w="2837" w:type="dxa"/>
            <w:gridSpan w:val="4"/>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r>
      <w:tr w:rsidR="00F01A17" w:rsidRPr="00F01A17" w:rsidTr="0011657C">
        <w:trPr>
          <w:gridAfter w:val="1"/>
          <w:wAfter w:w="7" w:type="dxa"/>
          <w:trHeight w:val="540"/>
          <w:jc w:val="center"/>
        </w:trPr>
        <w:tc>
          <w:tcPr>
            <w:tcW w:w="1129" w:type="dxa"/>
            <w:shd w:val="clear" w:color="auto" w:fill="FFFFFF"/>
          </w:tcPr>
          <w:p w:rsidR="0011657C" w:rsidRPr="00F01A17" w:rsidRDefault="0011657C" w:rsidP="0011657C">
            <w:pPr>
              <w:spacing w:line="312" w:lineRule="auto"/>
              <w:rPr>
                <w:rFonts w:ascii="仿宋" w:eastAsia="仿宋" w:hAnsi="仿宋" w:cs="微软雅黑"/>
                <w:bCs/>
                <w:color w:val="000000" w:themeColor="text1"/>
                <w:szCs w:val="21"/>
              </w:rPr>
            </w:pPr>
            <w:r w:rsidRPr="00F01A17">
              <w:rPr>
                <w:rFonts w:ascii="仿宋" w:eastAsia="仿宋" w:hAnsi="仿宋" w:cs="微软雅黑" w:hint="eastAsia"/>
                <w:bCs/>
                <w:color w:val="000000" w:themeColor="text1"/>
                <w:szCs w:val="21"/>
              </w:rPr>
              <w:t>参赛队员</w:t>
            </w:r>
          </w:p>
        </w:tc>
        <w:tc>
          <w:tcPr>
            <w:tcW w:w="3828" w:type="dxa"/>
            <w:gridSpan w:val="2"/>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c>
          <w:tcPr>
            <w:tcW w:w="1701" w:type="dxa"/>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r w:rsidRPr="00F01A17">
              <w:rPr>
                <w:rFonts w:ascii="仿宋" w:eastAsia="仿宋" w:hAnsi="仿宋" w:cs="微软雅黑" w:hint="eastAsia"/>
                <w:bCs/>
                <w:color w:val="000000" w:themeColor="text1"/>
                <w:szCs w:val="21"/>
              </w:rPr>
              <w:t>裁判长</w:t>
            </w:r>
          </w:p>
        </w:tc>
        <w:tc>
          <w:tcPr>
            <w:tcW w:w="2837" w:type="dxa"/>
            <w:gridSpan w:val="4"/>
            <w:shd w:val="clear" w:color="auto" w:fill="FFFFFF"/>
          </w:tcPr>
          <w:p w:rsidR="0011657C" w:rsidRPr="00F01A17" w:rsidRDefault="0011657C" w:rsidP="0011657C">
            <w:pPr>
              <w:spacing w:line="312" w:lineRule="auto"/>
              <w:jc w:val="center"/>
              <w:rPr>
                <w:rFonts w:ascii="仿宋" w:eastAsia="仿宋" w:hAnsi="仿宋" w:cs="微软雅黑"/>
                <w:bCs/>
                <w:color w:val="000000" w:themeColor="text1"/>
                <w:kern w:val="0"/>
                <w:szCs w:val="21"/>
              </w:rPr>
            </w:pPr>
          </w:p>
        </w:tc>
      </w:tr>
    </w:tbl>
    <w:p w:rsidR="0011657C" w:rsidRPr="00F01A17" w:rsidRDefault="0011657C" w:rsidP="0011657C">
      <w:pPr>
        <w:spacing w:line="360" w:lineRule="auto"/>
        <w:rPr>
          <w:rFonts w:ascii="仿宋" w:eastAsia="仿宋" w:hAnsi="仿宋"/>
          <w:color w:val="000000" w:themeColor="text1"/>
          <w:szCs w:val="21"/>
        </w:rPr>
      </w:pPr>
    </w:p>
    <w:p w:rsidR="00F265A5" w:rsidRPr="00F01A17" w:rsidRDefault="00F265A5" w:rsidP="003C49EB">
      <w:pPr>
        <w:widowControl/>
        <w:jc w:val="left"/>
        <w:rPr>
          <w:rFonts w:ascii="仿宋" w:eastAsia="仿宋" w:hAnsi="仿宋"/>
          <w:color w:val="000000" w:themeColor="text1"/>
          <w:szCs w:val="21"/>
        </w:rPr>
      </w:pPr>
    </w:p>
    <w:sectPr w:rsidR="00F265A5" w:rsidRPr="00F01A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21B" w:rsidRDefault="0030321B" w:rsidP="002B22B4">
      <w:r>
        <w:separator/>
      </w:r>
    </w:p>
  </w:endnote>
  <w:endnote w:type="continuationSeparator" w:id="0">
    <w:p w:rsidR="0030321B" w:rsidRDefault="0030321B" w:rsidP="002B2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21B" w:rsidRDefault="0030321B" w:rsidP="002B22B4">
      <w:r>
        <w:separator/>
      </w:r>
    </w:p>
  </w:footnote>
  <w:footnote w:type="continuationSeparator" w:id="0">
    <w:p w:rsidR="0030321B" w:rsidRDefault="0030321B" w:rsidP="002B22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4A065F"/>
    <w:multiLevelType w:val="singleLevel"/>
    <w:tmpl w:val="DA4A065F"/>
    <w:lvl w:ilvl="0">
      <w:start w:val="1"/>
      <w:numFmt w:val="chineseCounting"/>
      <w:suff w:val="nothing"/>
      <w:lvlText w:val="%1、"/>
      <w:lvlJc w:val="left"/>
      <w:rPr>
        <w:rFonts w:hint="eastAsia"/>
      </w:rPr>
    </w:lvl>
  </w:abstractNum>
  <w:abstractNum w:abstractNumId="1">
    <w:nsid w:val="077B1EA7"/>
    <w:multiLevelType w:val="hybridMultilevel"/>
    <w:tmpl w:val="8BCA633E"/>
    <w:lvl w:ilvl="0" w:tplc="13D2C086">
      <w:start w:val="1"/>
      <w:numFmt w:val="decimal"/>
      <w:lvlText w:val="（%1）"/>
      <w:lvlJc w:val="left"/>
      <w:pPr>
        <w:ind w:left="1004"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3CD9A635"/>
    <w:multiLevelType w:val="singleLevel"/>
    <w:tmpl w:val="3CD9A635"/>
    <w:lvl w:ilvl="0">
      <w:start w:val="1"/>
      <w:numFmt w:val="chineseCounting"/>
      <w:suff w:val="nothing"/>
      <w:lvlText w:val="%1、"/>
      <w:lvlJc w:val="left"/>
      <w:rPr>
        <w:rFonts w:hint="eastAsia"/>
      </w:rPr>
    </w:lvl>
  </w:abstractNum>
  <w:abstractNum w:abstractNumId="3">
    <w:nsid w:val="4BA6B0FB"/>
    <w:multiLevelType w:val="singleLevel"/>
    <w:tmpl w:val="4BA6B0FB"/>
    <w:lvl w:ilvl="0">
      <w:start w:val="1"/>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A93668"/>
    <w:rsid w:val="00037A0D"/>
    <w:rsid w:val="00061636"/>
    <w:rsid w:val="000801AF"/>
    <w:rsid w:val="00093916"/>
    <w:rsid w:val="000C4A93"/>
    <w:rsid w:val="00114F6C"/>
    <w:rsid w:val="0011657C"/>
    <w:rsid w:val="0012771D"/>
    <w:rsid w:val="0014357D"/>
    <w:rsid w:val="00192A88"/>
    <w:rsid w:val="001E3B38"/>
    <w:rsid w:val="001E5F81"/>
    <w:rsid w:val="00206499"/>
    <w:rsid w:val="0024727B"/>
    <w:rsid w:val="002B22B4"/>
    <w:rsid w:val="002B542A"/>
    <w:rsid w:val="0030321B"/>
    <w:rsid w:val="00303503"/>
    <w:rsid w:val="003048BA"/>
    <w:rsid w:val="00316A72"/>
    <w:rsid w:val="003918BF"/>
    <w:rsid w:val="00391946"/>
    <w:rsid w:val="003B1959"/>
    <w:rsid w:val="003B5B3D"/>
    <w:rsid w:val="003C49EB"/>
    <w:rsid w:val="003D0638"/>
    <w:rsid w:val="00410A31"/>
    <w:rsid w:val="00425858"/>
    <w:rsid w:val="00445834"/>
    <w:rsid w:val="00455384"/>
    <w:rsid w:val="00464383"/>
    <w:rsid w:val="00487329"/>
    <w:rsid w:val="004C76D7"/>
    <w:rsid w:val="004D189A"/>
    <w:rsid w:val="004D3E91"/>
    <w:rsid w:val="004E4C8A"/>
    <w:rsid w:val="00531D13"/>
    <w:rsid w:val="0057203A"/>
    <w:rsid w:val="00582D32"/>
    <w:rsid w:val="005C0497"/>
    <w:rsid w:val="005D7CD9"/>
    <w:rsid w:val="00615A67"/>
    <w:rsid w:val="0063533F"/>
    <w:rsid w:val="006551E6"/>
    <w:rsid w:val="00694B5F"/>
    <w:rsid w:val="006A6B72"/>
    <w:rsid w:val="006B22EC"/>
    <w:rsid w:val="006D40A4"/>
    <w:rsid w:val="00744B4A"/>
    <w:rsid w:val="0077120A"/>
    <w:rsid w:val="00780F3C"/>
    <w:rsid w:val="00797B81"/>
    <w:rsid w:val="007F34ED"/>
    <w:rsid w:val="00837334"/>
    <w:rsid w:val="00883B2C"/>
    <w:rsid w:val="0088616F"/>
    <w:rsid w:val="008B0A3F"/>
    <w:rsid w:val="008E04A9"/>
    <w:rsid w:val="00921D08"/>
    <w:rsid w:val="00931390"/>
    <w:rsid w:val="009627CC"/>
    <w:rsid w:val="00970F7F"/>
    <w:rsid w:val="009B2E85"/>
    <w:rsid w:val="009C59D4"/>
    <w:rsid w:val="009D3351"/>
    <w:rsid w:val="00A055BC"/>
    <w:rsid w:val="00A13790"/>
    <w:rsid w:val="00A4637C"/>
    <w:rsid w:val="00A60F08"/>
    <w:rsid w:val="00A70ED1"/>
    <w:rsid w:val="00AB4809"/>
    <w:rsid w:val="00AC3ECF"/>
    <w:rsid w:val="00AF701C"/>
    <w:rsid w:val="00B07A30"/>
    <w:rsid w:val="00B20914"/>
    <w:rsid w:val="00BA5744"/>
    <w:rsid w:val="00BB53EE"/>
    <w:rsid w:val="00BD359C"/>
    <w:rsid w:val="00BE4FD5"/>
    <w:rsid w:val="00C136FE"/>
    <w:rsid w:val="00C268AA"/>
    <w:rsid w:val="00C27917"/>
    <w:rsid w:val="00C4280B"/>
    <w:rsid w:val="00C6273F"/>
    <w:rsid w:val="00C67ECD"/>
    <w:rsid w:val="00CB0EDB"/>
    <w:rsid w:val="00CC2A41"/>
    <w:rsid w:val="00CF5FBE"/>
    <w:rsid w:val="00D34F61"/>
    <w:rsid w:val="00D51221"/>
    <w:rsid w:val="00D61BBE"/>
    <w:rsid w:val="00E255F5"/>
    <w:rsid w:val="00EC5D52"/>
    <w:rsid w:val="00F01A17"/>
    <w:rsid w:val="00F125FC"/>
    <w:rsid w:val="00F23F0C"/>
    <w:rsid w:val="00F265A5"/>
    <w:rsid w:val="00F4622E"/>
    <w:rsid w:val="00F50A39"/>
    <w:rsid w:val="00F73A92"/>
    <w:rsid w:val="00FA7840"/>
    <w:rsid w:val="00FB3AE0"/>
    <w:rsid w:val="00FB6485"/>
    <w:rsid w:val="00FC63D0"/>
    <w:rsid w:val="00FC6524"/>
    <w:rsid w:val="020D7D4E"/>
    <w:rsid w:val="03BC2369"/>
    <w:rsid w:val="03D4707D"/>
    <w:rsid w:val="0AC42369"/>
    <w:rsid w:val="0C1073C3"/>
    <w:rsid w:val="0EA54A54"/>
    <w:rsid w:val="0EAD4399"/>
    <w:rsid w:val="12576673"/>
    <w:rsid w:val="145A6A37"/>
    <w:rsid w:val="14F77692"/>
    <w:rsid w:val="1696768A"/>
    <w:rsid w:val="248B0AA0"/>
    <w:rsid w:val="2495177A"/>
    <w:rsid w:val="27372B06"/>
    <w:rsid w:val="29452E31"/>
    <w:rsid w:val="29F2296F"/>
    <w:rsid w:val="2AD63BC9"/>
    <w:rsid w:val="2ED432F5"/>
    <w:rsid w:val="30A93668"/>
    <w:rsid w:val="35D661E1"/>
    <w:rsid w:val="376C5556"/>
    <w:rsid w:val="390506A9"/>
    <w:rsid w:val="393F2B4A"/>
    <w:rsid w:val="39CA7F9E"/>
    <w:rsid w:val="3E3705DA"/>
    <w:rsid w:val="41FA0173"/>
    <w:rsid w:val="431257F3"/>
    <w:rsid w:val="45685E31"/>
    <w:rsid w:val="4F7877E5"/>
    <w:rsid w:val="578923C9"/>
    <w:rsid w:val="5A7E3E10"/>
    <w:rsid w:val="5AD93B4F"/>
    <w:rsid w:val="5D6F3C38"/>
    <w:rsid w:val="5DFA793D"/>
    <w:rsid w:val="5E456536"/>
    <w:rsid w:val="60213E7A"/>
    <w:rsid w:val="6281287B"/>
    <w:rsid w:val="66C33F0E"/>
    <w:rsid w:val="6B2A5EB5"/>
    <w:rsid w:val="6CAB2AFD"/>
    <w:rsid w:val="71E22F71"/>
    <w:rsid w:val="74E73DD4"/>
    <w:rsid w:val="795A0080"/>
    <w:rsid w:val="7A385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rFonts w:ascii="宋体" w:eastAsia="宋体"/>
      <w:sz w:val="18"/>
      <w:szCs w:val="18"/>
    </w:rPr>
  </w:style>
  <w:style w:type="character" w:styleId="a4">
    <w:name w:val="annotation reference"/>
    <w:basedOn w:val="a0"/>
    <w:qFormat/>
    <w:rPr>
      <w:sz w:val="21"/>
      <w:szCs w:val="21"/>
    </w:rPr>
  </w:style>
  <w:style w:type="paragraph" w:styleId="a5">
    <w:name w:val="List Paragraph"/>
    <w:basedOn w:val="a"/>
    <w:uiPriority w:val="99"/>
    <w:qFormat/>
    <w:pPr>
      <w:ind w:firstLineChars="200" w:firstLine="420"/>
    </w:pPr>
  </w:style>
  <w:style w:type="character" w:customStyle="1" w:styleId="Char">
    <w:name w:val="批注框文本 Char"/>
    <w:basedOn w:val="a0"/>
    <w:link w:val="a3"/>
    <w:qFormat/>
    <w:rPr>
      <w:rFonts w:ascii="宋体" w:eastAsia="宋体"/>
      <w:kern w:val="2"/>
      <w:sz w:val="18"/>
      <w:szCs w:val="18"/>
    </w:rPr>
  </w:style>
  <w:style w:type="paragraph" w:styleId="a6">
    <w:name w:val="annotation text"/>
    <w:basedOn w:val="a"/>
    <w:link w:val="Char0"/>
    <w:rsid w:val="00AF701C"/>
    <w:pPr>
      <w:jc w:val="left"/>
    </w:pPr>
  </w:style>
  <w:style w:type="character" w:customStyle="1" w:styleId="Char0">
    <w:name w:val="批注文字 Char"/>
    <w:basedOn w:val="a0"/>
    <w:link w:val="a6"/>
    <w:rsid w:val="00AF701C"/>
    <w:rPr>
      <w:kern w:val="2"/>
      <w:sz w:val="21"/>
      <w:szCs w:val="24"/>
    </w:rPr>
  </w:style>
  <w:style w:type="paragraph" w:styleId="a7">
    <w:name w:val="annotation subject"/>
    <w:basedOn w:val="a6"/>
    <w:next w:val="a6"/>
    <w:link w:val="Char1"/>
    <w:rsid w:val="00AF701C"/>
    <w:rPr>
      <w:b/>
      <w:bCs/>
    </w:rPr>
  </w:style>
  <w:style w:type="character" w:customStyle="1" w:styleId="Char1">
    <w:name w:val="批注主题 Char"/>
    <w:basedOn w:val="Char0"/>
    <w:link w:val="a7"/>
    <w:rsid w:val="00AF701C"/>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rFonts w:ascii="宋体" w:eastAsia="宋体"/>
      <w:sz w:val="18"/>
      <w:szCs w:val="18"/>
    </w:rPr>
  </w:style>
  <w:style w:type="character" w:styleId="a4">
    <w:name w:val="annotation reference"/>
    <w:basedOn w:val="a0"/>
    <w:qFormat/>
    <w:rPr>
      <w:sz w:val="21"/>
      <w:szCs w:val="21"/>
    </w:rPr>
  </w:style>
  <w:style w:type="paragraph" w:styleId="a5">
    <w:name w:val="List Paragraph"/>
    <w:basedOn w:val="a"/>
    <w:uiPriority w:val="99"/>
    <w:qFormat/>
    <w:pPr>
      <w:ind w:firstLineChars="200" w:firstLine="420"/>
    </w:pPr>
  </w:style>
  <w:style w:type="character" w:customStyle="1" w:styleId="Char">
    <w:name w:val="批注框文本 Char"/>
    <w:basedOn w:val="a0"/>
    <w:link w:val="a3"/>
    <w:qFormat/>
    <w:rPr>
      <w:rFonts w:ascii="宋体" w:eastAsia="宋体"/>
      <w:kern w:val="2"/>
      <w:sz w:val="18"/>
      <w:szCs w:val="18"/>
    </w:rPr>
  </w:style>
  <w:style w:type="paragraph" w:styleId="a6">
    <w:name w:val="annotation text"/>
    <w:basedOn w:val="a"/>
    <w:link w:val="Char0"/>
    <w:rsid w:val="00AF701C"/>
    <w:pPr>
      <w:jc w:val="left"/>
    </w:pPr>
  </w:style>
  <w:style w:type="character" w:customStyle="1" w:styleId="Char0">
    <w:name w:val="批注文字 Char"/>
    <w:basedOn w:val="a0"/>
    <w:link w:val="a6"/>
    <w:rsid w:val="00AF701C"/>
    <w:rPr>
      <w:kern w:val="2"/>
      <w:sz w:val="21"/>
      <w:szCs w:val="24"/>
    </w:rPr>
  </w:style>
  <w:style w:type="paragraph" w:styleId="a7">
    <w:name w:val="annotation subject"/>
    <w:basedOn w:val="a6"/>
    <w:next w:val="a6"/>
    <w:link w:val="Char1"/>
    <w:rsid w:val="00AF701C"/>
    <w:rPr>
      <w:b/>
      <w:bCs/>
    </w:rPr>
  </w:style>
  <w:style w:type="character" w:customStyle="1" w:styleId="Char1">
    <w:name w:val="批注主题 Char"/>
    <w:basedOn w:val="Char0"/>
    <w:link w:val="a7"/>
    <w:rsid w:val="00AF701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6764">
      <w:bodyDiv w:val="1"/>
      <w:marLeft w:val="0"/>
      <w:marRight w:val="0"/>
      <w:marTop w:val="0"/>
      <w:marBottom w:val="0"/>
      <w:divBdr>
        <w:top w:val="none" w:sz="0" w:space="0" w:color="auto"/>
        <w:left w:val="none" w:sz="0" w:space="0" w:color="auto"/>
        <w:bottom w:val="none" w:sz="0" w:space="0" w:color="auto"/>
        <w:right w:val="none" w:sz="0" w:space="0" w:color="auto"/>
      </w:divBdr>
      <w:divsChild>
        <w:div w:id="945844108">
          <w:marLeft w:val="0"/>
          <w:marRight w:val="0"/>
          <w:marTop w:val="0"/>
          <w:marBottom w:val="0"/>
          <w:divBdr>
            <w:top w:val="none" w:sz="0" w:space="0" w:color="auto"/>
            <w:left w:val="none" w:sz="0" w:space="0" w:color="auto"/>
            <w:bottom w:val="none" w:sz="0" w:space="0" w:color="auto"/>
            <w:right w:val="none" w:sz="0" w:space="0" w:color="auto"/>
          </w:divBdr>
        </w:div>
      </w:divsChild>
    </w:div>
    <w:div w:id="30346896">
      <w:bodyDiv w:val="1"/>
      <w:marLeft w:val="0"/>
      <w:marRight w:val="0"/>
      <w:marTop w:val="0"/>
      <w:marBottom w:val="0"/>
      <w:divBdr>
        <w:top w:val="none" w:sz="0" w:space="0" w:color="auto"/>
        <w:left w:val="none" w:sz="0" w:space="0" w:color="auto"/>
        <w:bottom w:val="none" w:sz="0" w:space="0" w:color="auto"/>
        <w:right w:val="none" w:sz="0" w:space="0" w:color="auto"/>
      </w:divBdr>
      <w:divsChild>
        <w:div w:id="626395060">
          <w:marLeft w:val="0"/>
          <w:marRight w:val="0"/>
          <w:marTop w:val="0"/>
          <w:marBottom w:val="0"/>
          <w:divBdr>
            <w:top w:val="none" w:sz="0" w:space="0" w:color="auto"/>
            <w:left w:val="none" w:sz="0" w:space="0" w:color="auto"/>
            <w:bottom w:val="none" w:sz="0" w:space="0" w:color="auto"/>
            <w:right w:val="none" w:sz="0" w:space="0" w:color="auto"/>
          </w:divBdr>
          <w:divsChild>
            <w:div w:id="407114244">
              <w:marLeft w:val="0"/>
              <w:marRight w:val="0"/>
              <w:marTop w:val="0"/>
              <w:marBottom w:val="0"/>
              <w:divBdr>
                <w:top w:val="none" w:sz="0" w:space="0" w:color="auto"/>
                <w:left w:val="none" w:sz="0" w:space="0" w:color="auto"/>
                <w:bottom w:val="none" w:sz="0" w:space="0" w:color="auto"/>
                <w:right w:val="none" w:sz="0" w:space="0" w:color="auto"/>
              </w:divBdr>
              <w:divsChild>
                <w:div w:id="125478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052692">
      <w:bodyDiv w:val="1"/>
      <w:marLeft w:val="0"/>
      <w:marRight w:val="0"/>
      <w:marTop w:val="0"/>
      <w:marBottom w:val="0"/>
      <w:divBdr>
        <w:top w:val="none" w:sz="0" w:space="0" w:color="auto"/>
        <w:left w:val="none" w:sz="0" w:space="0" w:color="auto"/>
        <w:bottom w:val="none" w:sz="0" w:space="0" w:color="auto"/>
        <w:right w:val="none" w:sz="0" w:space="0" w:color="auto"/>
      </w:divBdr>
      <w:divsChild>
        <w:div w:id="302538526">
          <w:marLeft w:val="0"/>
          <w:marRight w:val="0"/>
          <w:marTop w:val="0"/>
          <w:marBottom w:val="0"/>
          <w:divBdr>
            <w:top w:val="none" w:sz="0" w:space="0" w:color="auto"/>
            <w:left w:val="none" w:sz="0" w:space="0" w:color="auto"/>
            <w:bottom w:val="none" w:sz="0" w:space="0" w:color="auto"/>
            <w:right w:val="none" w:sz="0" w:space="0" w:color="auto"/>
          </w:divBdr>
        </w:div>
      </w:divsChild>
    </w:div>
    <w:div w:id="1057896516">
      <w:bodyDiv w:val="1"/>
      <w:marLeft w:val="0"/>
      <w:marRight w:val="0"/>
      <w:marTop w:val="0"/>
      <w:marBottom w:val="0"/>
      <w:divBdr>
        <w:top w:val="none" w:sz="0" w:space="0" w:color="auto"/>
        <w:left w:val="none" w:sz="0" w:space="0" w:color="auto"/>
        <w:bottom w:val="none" w:sz="0" w:space="0" w:color="auto"/>
        <w:right w:val="none" w:sz="0" w:space="0" w:color="auto"/>
      </w:divBdr>
      <w:divsChild>
        <w:div w:id="77675849">
          <w:marLeft w:val="0"/>
          <w:marRight w:val="0"/>
          <w:marTop w:val="0"/>
          <w:marBottom w:val="0"/>
          <w:divBdr>
            <w:top w:val="none" w:sz="0" w:space="0" w:color="auto"/>
            <w:left w:val="none" w:sz="0" w:space="0" w:color="auto"/>
            <w:bottom w:val="none" w:sz="0" w:space="0" w:color="auto"/>
            <w:right w:val="none" w:sz="0" w:space="0" w:color="auto"/>
          </w:divBdr>
        </w:div>
      </w:divsChild>
    </w:div>
    <w:div w:id="1317369921">
      <w:bodyDiv w:val="1"/>
      <w:marLeft w:val="0"/>
      <w:marRight w:val="0"/>
      <w:marTop w:val="0"/>
      <w:marBottom w:val="0"/>
      <w:divBdr>
        <w:top w:val="none" w:sz="0" w:space="0" w:color="auto"/>
        <w:left w:val="none" w:sz="0" w:space="0" w:color="auto"/>
        <w:bottom w:val="none" w:sz="0" w:space="0" w:color="auto"/>
        <w:right w:val="none" w:sz="0" w:space="0" w:color="auto"/>
      </w:divBdr>
      <w:divsChild>
        <w:div w:id="1533223910">
          <w:marLeft w:val="0"/>
          <w:marRight w:val="0"/>
          <w:marTop w:val="0"/>
          <w:marBottom w:val="0"/>
          <w:divBdr>
            <w:top w:val="none" w:sz="0" w:space="0" w:color="auto"/>
            <w:left w:val="none" w:sz="0" w:space="0" w:color="auto"/>
            <w:bottom w:val="none" w:sz="0" w:space="0" w:color="auto"/>
            <w:right w:val="none" w:sz="0" w:space="0" w:color="auto"/>
          </w:divBdr>
        </w:div>
      </w:divsChild>
    </w:div>
    <w:div w:id="1688680954">
      <w:bodyDiv w:val="1"/>
      <w:marLeft w:val="0"/>
      <w:marRight w:val="0"/>
      <w:marTop w:val="0"/>
      <w:marBottom w:val="0"/>
      <w:divBdr>
        <w:top w:val="none" w:sz="0" w:space="0" w:color="auto"/>
        <w:left w:val="none" w:sz="0" w:space="0" w:color="auto"/>
        <w:bottom w:val="none" w:sz="0" w:space="0" w:color="auto"/>
        <w:right w:val="none" w:sz="0" w:space="0" w:color="auto"/>
      </w:divBdr>
      <w:divsChild>
        <w:div w:id="281771456">
          <w:marLeft w:val="0"/>
          <w:marRight w:val="0"/>
          <w:marTop w:val="0"/>
          <w:marBottom w:val="0"/>
          <w:divBdr>
            <w:top w:val="none" w:sz="0" w:space="0" w:color="auto"/>
            <w:left w:val="none" w:sz="0" w:space="0" w:color="auto"/>
            <w:bottom w:val="none" w:sz="0" w:space="0" w:color="auto"/>
            <w:right w:val="none" w:sz="0" w:space="0" w:color="auto"/>
          </w:divBdr>
        </w:div>
      </w:divsChild>
    </w:div>
    <w:div w:id="1892039441">
      <w:bodyDiv w:val="1"/>
      <w:marLeft w:val="0"/>
      <w:marRight w:val="0"/>
      <w:marTop w:val="0"/>
      <w:marBottom w:val="0"/>
      <w:divBdr>
        <w:top w:val="none" w:sz="0" w:space="0" w:color="auto"/>
        <w:left w:val="none" w:sz="0" w:space="0" w:color="auto"/>
        <w:bottom w:val="none" w:sz="0" w:space="0" w:color="auto"/>
        <w:right w:val="none" w:sz="0" w:space="0" w:color="auto"/>
      </w:divBdr>
      <w:divsChild>
        <w:div w:id="10568918">
          <w:marLeft w:val="0"/>
          <w:marRight w:val="0"/>
          <w:marTop w:val="0"/>
          <w:marBottom w:val="0"/>
          <w:divBdr>
            <w:top w:val="none" w:sz="0" w:space="0" w:color="auto"/>
            <w:left w:val="none" w:sz="0" w:space="0" w:color="auto"/>
            <w:bottom w:val="none" w:sz="0" w:space="0" w:color="auto"/>
            <w:right w:val="none" w:sz="0" w:space="0" w:color="auto"/>
          </w:divBdr>
          <w:divsChild>
            <w:div w:id="1495603865">
              <w:marLeft w:val="0"/>
              <w:marRight w:val="0"/>
              <w:marTop w:val="0"/>
              <w:marBottom w:val="0"/>
              <w:divBdr>
                <w:top w:val="none" w:sz="0" w:space="0" w:color="auto"/>
                <w:left w:val="none" w:sz="0" w:space="0" w:color="auto"/>
                <w:bottom w:val="none" w:sz="0" w:space="0" w:color="auto"/>
                <w:right w:val="none" w:sz="0" w:space="0" w:color="auto"/>
              </w:divBdr>
              <w:divsChild>
                <w:div w:id="135916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C58661-9DAD-4553-BC7D-8B7740C6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1377</Words>
  <Characters>7851</Characters>
  <Application>Microsoft Office Word</Application>
  <DocSecurity>0</DocSecurity>
  <Lines>65</Lines>
  <Paragraphs>18</Paragraphs>
  <ScaleCrop>false</ScaleCrop>
  <Company>Microsoft</Company>
  <LinksUpToDate>false</LinksUpToDate>
  <CharactersWithSpaces>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谢尊国</dc:creator>
  <cp:lastModifiedBy>权威</cp:lastModifiedBy>
  <cp:revision>3</cp:revision>
  <dcterms:created xsi:type="dcterms:W3CDTF">2023-01-30T00:49:00Z</dcterms:created>
  <dcterms:modified xsi:type="dcterms:W3CDTF">2023-01-30T00:50:00Z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AA334783D8BB4EB0AFFEB693C22CCB3F</vt:lpwstr>
  </property>
</Properties>
</file>